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7BA50" w14:textId="6559E0AF" w:rsidR="000712D3" w:rsidRDefault="00584923" w:rsidP="00584923">
      <w:pPr>
        <w:tabs>
          <w:tab w:val="left" w:pos="3225"/>
        </w:tabs>
      </w:pPr>
      <w:r>
        <w:t xml:space="preserve">This document </w:t>
      </w:r>
      <w:r w:rsidR="009C094C">
        <w:t xml:space="preserve">is intended to help you </w:t>
      </w:r>
      <w:r w:rsidR="00496AFD">
        <w:t xml:space="preserve">or your company </w:t>
      </w:r>
      <w:r w:rsidR="009C094C">
        <w:t>to develop your</w:t>
      </w:r>
      <w:r>
        <w:t xml:space="preserve"> COVID</w:t>
      </w:r>
      <w:r w:rsidR="00EC7BDA">
        <w:t>-</w:t>
      </w:r>
      <w:r>
        <w:t xml:space="preserve">19 management plan which </w:t>
      </w:r>
      <w:r w:rsidR="000712D3">
        <w:t>may be</w:t>
      </w:r>
      <w:r>
        <w:t xml:space="preserve"> required as part of your application. </w:t>
      </w:r>
      <w:r w:rsidR="000712D3">
        <w:t>The template has been developed in line with the legal requirements under the Directions of the Chief Health Officer, NT Health.</w:t>
      </w:r>
    </w:p>
    <w:p w14:paraId="175503A1" w14:textId="5AA0F126" w:rsidR="009C094C" w:rsidRDefault="009C094C" w:rsidP="00584923">
      <w:pPr>
        <w:tabs>
          <w:tab w:val="left" w:pos="3225"/>
        </w:tabs>
      </w:pPr>
      <w:r>
        <w:t xml:space="preserve">Please write </w:t>
      </w:r>
      <w:r w:rsidRPr="002E177B">
        <w:rPr>
          <w:b/>
          <w:bCs/>
        </w:rPr>
        <w:t>N/A</w:t>
      </w:r>
      <w:r>
        <w:t xml:space="preserve"> where questions / fields </w:t>
      </w:r>
      <w:r w:rsidR="00477677">
        <w:t xml:space="preserve">do </w:t>
      </w:r>
      <w:r>
        <w:t xml:space="preserve">not </w:t>
      </w:r>
      <w:r w:rsidR="00477677">
        <w:t>apply</w:t>
      </w:r>
      <w:r>
        <w:t xml:space="preserve"> to you.</w:t>
      </w:r>
    </w:p>
    <w:p w14:paraId="6B501C76" w14:textId="2829FECB" w:rsidR="003C51FD" w:rsidRDefault="003C51FD" w:rsidP="00584923">
      <w:pPr>
        <w:tabs>
          <w:tab w:val="left" w:pos="3225"/>
        </w:tabs>
      </w:pPr>
      <w:r>
        <w:t xml:space="preserve">You can find more information about crossing the border into the Northern Territory at </w:t>
      </w:r>
      <w:hyperlink r:id="rId9" w:history="1">
        <w:r w:rsidRPr="009D2F33">
          <w:rPr>
            <w:rStyle w:val="Hyperlink"/>
          </w:rPr>
          <w:t>https://coronavirus.nt.gov.au/</w:t>
        </w:r>
      </w:hyperlink>
    </w:p>
    <w:p w14:paraId="2A99C807" w14:textId="07D169B9" w:rsidR="009C094C" w:rsidRDefault="009C094C" w:rsidP="00584923">
      <w:pPr>
        <w:tabs>
          <w:tab w:val="left" w:pos="3225"/>
        </w:tabs>
      </w:pPr>
      <w:r>
        <w:t>For further assistance please call the Border Restrictions Call Centre on 1800 490 484.</w:t>
      </w:r>
      <w:r w:rsidR="000712D3">
        <w:t xml:space="preserve"> </w:t>
      </w:r>
    </w:p>
    <w:tbl>
      <w:tblPr>
        <w:tblStyle w:val="NTGTable1"/>
        <w:tblW w:w="10348" w:type="dxa"/>
        <w:tblInd w:w="-50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3022"/>
        <w:gridCol w:w="7326"/>
      </w:tblGrid>
      <w:tr w:rsidR="00655CB4" w:rsidRPr="002C0BEF" w14:paraId="7614956D" w14:textId="77777777" w:rsidTr="00584923">
        <w:trPr>
          <w:trHeight w:val="145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769498C3" w14:textId="64B82E39" w:rsidR="00655CB4" w:rsidRPr="007A5EFD" w:rsidRDefault="009C094C" w:rsidP="00CE3266">
            <w:pPr>
              <w:rPr>
                <w:rStyle w:val="Questionlabel"/>
              </w:rPr>
            </w:pPr>
            <w:r>
              <w:rPr>
                <w:rStyle w:val="Questionlabel"/>
              </w:rPr>
              <w:t>Your name or the name of your o</w:t>
            </w:r>
            <w:r w:rsidR="00655CB4">
              <w:rPr>
                <w:rStyle w:val="Questionlabel"/>
              </w:rPr>
              <w:t>rganisation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3DB579F6" w14:textId="77777777" w:rsidR="00655CB4" w:rsidRPr="002C0BEF" w:rsidRDefault="00655CB4" w:rsidP="00CE3266"/>
        </w:tc>
      </w:tr>
      <w:tr w:rsidR="009E604A" w:rsidRPr="002C0BEF" w14:paraId="41F9E325" w14:textId="77777777" w:rsidTr="00584923">
        <w:trPr>
          <w:trHeight w:val="194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3959AB31" w14:textId="734F864E" w:rsidR="009E604A" w:rsidRDefault="00CC7738" w:rsidP="00931023">
            <w:pPr>
              <w:rPr>
                <w:rStyle w:val="Questionlabel"/>
              </w:rPr>
            </w:pPr>
            <w:hyperlink r:id="rId10" w:history="1">
              <w:r w:rsidRPr="00CC7738">
                <w:rPr>
                  <w:rStyle w:val="Hyperlink"/>
                </w:rPr>
                <w:t>NT COVID-19 Safety Checklist</w:t>
              </w:r>
            </w:hyperlink>
            <w:r>
              <w:rPr>
                <w:rStyle w:val="Questionlabel"/>
              </w:rPr>
              <w:t xml:space="preserve"> Reference #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40095B21" w14:textId="77777777" w:rsidR="009E604A" w:rsidRPr="002C0BEF" w:rsidRDefault="009E604A" w:rsidP="00CE3266"/>
        </w:tc>
      </w:tr>
      <w:tr w:rsidR="000A2F81" w:rsidRPr="002C0BEF" w14:paraId="4C3382BC" w14:textId="77777777" w:rsidTr="00584923">
        <w:trPr>
          <w:trHeight w:val="194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0EB5663F" w14:textId="50C59D1F" w:rsidR="000A2F81" w:rsidRDefault="00684994" w:rsidP="00931023">
            <w:pPr>
              <w:rPr>
                <w:rStyle w:val="Questionlabel"/>
              </w:rPr>
            </w:pPr>
            <w:r>
              <w:rPr>
                <w:rStyle w:val="Questionlabel"/>
              </w:rPr>
              <w:t xml:space="preserve">Key contact 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602024E0" w14:textId="77777777" w:rsidR="000A2F81" w:rsidRPr="002C0BEF" w:rsidRDefault="000A2F81" w:rsidP="00CE3266"/>
        </w:tc>
      </w:tr>
      <w:tr w:rsidR="00684994" w:rsidRPr="002C0BEF" w14:paraId="4F3F1D0E" w14:textId="77777777" w:rsidTr="00584923">
        <w:trPr>
          <w:trHeight w:val="145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0110EBC1" w14:textId="4EC66417" w:rsidR="00684994" w:rsidRDefault="00684994" w:rsidP="008479D4">
            <w:pPr>
              <w:rPr>
                <w:rStyle w:val="Questionlabel"/>
              </w:rPr>
            </w:pPr>
            <w:r>
              <w:rPr>
                <w:rStyle w:val="Questionlabel"/>
              </w:rPr>
              <w:t>Contact phone number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  <w:vAlign w:val="center"/>
          </w:tcPr>
          <w:p w14:paraId="0130FBF8" w14:textId="77777777" w:rsidR="00684994" w:rsidRPr="00584923" w:rsidRDefault="00684994" w:rsidP="00EE6051">
            <w:pPr>
              <w:rPr>
                <w:rStyle w:val="Questionlabel"/>
                <w:b w:val="0"/>
                <w:bCs w:val="0"/>
                <w:sz w:val="20"/>
              </w:rPr>
            </w:pPr>
          </w:p>
        </w:tc>
      </w:tr>
      <w:tr w:rsidR="00684994" w:rsidRPr="002C0BEF" w14:paraId="42B80A96" w14:textId="77777777" w:rsidTr="00584923">
        <w:trPr>
          <w:trHeight w:val="145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08739B93" w14:textId="6E66B242" w:rsidR="00684994" w:rsidRDefault="00684994" w:rsidP="008479D4">
            <w:pPr>
              <w:rPr>
                <w:rStyle w:val="Questionlabel"/>
              </w:rPr>
            </w:pPr>
            <w:r>
              <w:rPr>
                <w:rStyle w:val="Questionlabel"/>
              </w:rPr>
              <w:t>Contact email address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  <w:vAlign w:val="center"/>
          </w:tcPr>
          <w:p w14:paraId="56241EA2" w14:textId="77777777" w:rsidR="00684994" w:rsidRPr="00584923" w:rsidRDefault="00684994" w:rsidP="00EE6051">
            <w:pPr>
              <w:rPr>
                <w:rStyle w:val="Questionlabel"/>
                <w:b w:val="0"/>
                <w:bCs w:val="0"/>
                <w:sz w:val="20"/>
              </w:rPr>
            </w:pPr>
          </w:p>
        </w:tc>
      </w:tr>
      <w:tr w:rsidR="000834BD" w:rsidRPr="002C0BEF" w14:paraId="0D21E989" w14:textId="77777777" w:rsidTr="00584923">
        <w:trPr>
          <w:trHeight w:val="145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6FAB1649" w14:textId="77777777" w:rsidR="000834BD" w:rsidRDefault="000834BD" w:rsidP="008479D4">
            <w:pPr>
              <w:rPr>
                <w:rStyle w:val="Questionlabel"/>
              </w:rPr>
            </w:pPr>
            <w:r>
              <w:rPr>
                <w:rStyle w:val="Questionlabel"/>
              </w:rPr>
              <w:t>Date of travel</w:t>
            </w:r>
          </w:p>
          <w:p w14:paraId="66DFD5EA" w14:textId="1666BF78" w:rsidR="00684994" w:rsidRDefault="00684994" w:rsidP="008479D4">
            <w:pPr>
              <w:rPr>
                <w:rStyle w:val="Questionlabel"/>
              </w:rPr>
            </w:pPr>
            <w:r w:rsidRPr="00684994">
              <w:rPr>
                <w:rStyle w:val="Questionlabel"/>
                <w:b w:val="0"/>
                <w:bCs w:val="0"/>
                <w:sz w:val="16"/>
              </w:rPr>
              <w:t>Please provide an explanation if you have no defined date of travel</w:t>
            </w:r>
            <w:r w:rsidR="00D37017">
              <w:rPr>
                <w:rStyle w:val="Questionlabel"/>
                <w:b w:val="0"/>
                <w:bCs w:val="0"/>
                <w:sz w:val="16"/>
              </w:rPr>
              <w:t>.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  <w:vAlign w:val="center"/>
          </w:tcPr>
          <w:p w14:paraId="341E6553" w14:textId="58012D45" w:rsidR="000834BD" w:rsidRPr="00584923" w:rsidRDefault="000834BD" w:rsidP="00EE6051">
            <w:pPr>
              <w:rPr>
                <w:b/>
                <w:bCs/>
                <w:i/>
              </w:rPr>
            </w:pPr>
          </w:p>
        </w:tc>
      </w:tr>
      <w:tr w:rsidR="002E14C8" w:rsidRPr="002C0BEF" w14:paraId="6AD29350" w14:textId="77777777" w:rsidTr="00584923">
        <w:trPr>
          <w:trHeight w:val="145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7D6A9ABD" w14:textId="77777777" w:rsidR="002E14C8" w:rsidRDefault="007461AD" w:rsidP="007461AD">
            <w:pPr>
              <w:rPr>
                <w:rStyle w:val="Questionlabel"/>
              </w:rPr>
            </w:pPr>
            <w:r>
              <w:rPr>
                <w:rStyle w:val="Questionlabel"/>
              </w:rPr>
              <w:t>Type of business and p</w:t>
            </w:r>
            <w:r w:rsidR="008A6C2B">
              <w:rPr>
                <w:rStyle w:val="Questionlabel"/>
              </w:rPr>
              <w:t xml:space="preserve">urpose of </w:t>
            </w:r>
            <w:r w:rsidR="00534966">
              <w:rPr>
                <w:rStyle w:val="Questionlabel"/>
              </w:rPr>
              <w:t>entry into the</w:t>
            </w:r>
            <w:r w:rsidR="002E14C8">
              <w:rPr>
                <w:rStyle w:val="Questionlabel"/>
              </w:rPr>
              <w:t xml:space="preserve"> </w:t>
            </w:r>
            <w:r>
              <w:rPr>
                <w:rStyle w:val="Questionlabel"/>
              </w:rPr>
              <w:t>NT</w:t>
            </w:r>
          </w:p>
          <w:p w14:paraId="52E2EBDF" w14:textId="77777777" w:rsidR="00684994" w:rsidRDefault="00684994" w:rsidP="007461AD">
            <w:pPr>
              <w:rPr>
                <w:rStyle w:val="Questionlabel"/>
              </w:rPr>
            </w:pPr>
          </w:p>
          <w:p w14:paraId="6908F213" w14:textId="11338A31" w:rsidR="00684994" w:rsidRDefault="00684994" w:rsidP="007461AD">
            <w:pPr>
              <w:rPr>
                <w:rStyle w:val="Questionlabel"/>
              </w:rPr>
            </w:pPr>
            <w:r w:rsidRPr="00684994">
              <w:rPr>
                <w:rStyle w:val="Questionlabel"/>
                <w:b w:val="0"/>
                <w:sz w:val="16"/>
                <w:szCs w:val="18"/>
              </w:rPr>
              <w:t>Please provide some information about your business and why you need to come to the NT.</w:t>
            </w:r>
          </w:p>
        </w:tc>
        <w:tc>
          <w:tcPr>
            <w:tcW w:w="732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5F257DB1" w14:textId="69BD959A" w:rsidR="002E14C8" w:rsidRDefault="002E14C8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08548660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47AEB4F8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3A5C2DB6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28D2ED11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6AE12E33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23851DA4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71A4ED95" w14:textId="77777777" w:rsidR="00684994" w:rsidRDefault="00684994" w:rsidP="00023846">
            <w:pPr>
              <w:rPr>
                <w:rStyle w:val="Questionlabel"/>
                <w:b w:val="0"/>
                <w:sz w:val="16"/>
                <w:szCs w:val="18"/>
              </w:rPr>
            </w:pPr>
          </w:p>
          <w:p w14:paraId="173BC3C8" w14:textId="78C67C8C" w:rsidR="00684994" w:rsidRPr="00684994" w:rsidRDefault="00684994" w:rsidP="00023846">
            <w:pPr>
              <w:rPr>
                <w:rStyle w:val="Questionlabel"/>
                <w:b w:val="0"/>
                <w:sz w:val="18"/>
                <w:szCs w:val="18"/>
              </w:rPr>
            </w:pPr>
          </w:p>
        </w:tc>
      </w:tr>
    </w:tbl>
    <w:p w14:paraId="3BF79A77" w14:textId="77B1CA78" w:rsidR="002A7194" w:rsidRDefault="002A7194">
      <w:r>
        <w:br w:type="page"/>
      </w:r>
    </w:p>
    <w:p w14:paraId="7AB15C12" w14:textId="5C619A85" w:rsidR="00B83E0C" w:rsidRDefault="00B83E0C"/>
    <w:tbl>
      <w:tblPr>
        <w:tblStyle w:val="NTGTable1"/>
        <w:tblW w:w="10348" w:type="dxa"/>
        <w:tblInd w:w="-50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0348"/>
      </w:tblGrid>
      <w:tr w:rsidR="00B83E0C" w:rsidRPr="007A5EFD" w14:paraId="7138B230" w14:textId="77777777" w:rsidTr="00583FBE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17494715" w14:textId="4AFF433E" w:rsidR="00B83E0C" w:rsidRPr="002A7194" w:rsidRDefault="00B83E0C" w:rsidP="00583FBE">
            <w:pPr>
              <w:rPr>
                <w:rStyle w:val="Questionlabel"/>
                <w:color w:val="FFFFFF" w:themeColor="background1"/>
                <w:sz w:val="28"/>
                <w:szCs w:val="28"/>
              </w:rPr>
            </w:pPr>
            <w:r>
              <w:rPr>
                <w:rStyle w:val="Questionlabel"/>
                <w:color w:val="FFFFFF" w:themeColor="background1"/>
                <w:szCs w:val="22"/>
              </w:rPr>
              <w:t xml:space="preserve">Travel and accommodation </w:t>
            </w:r>
          </w:p>
        </w:tc>
      </w:tr>
      <w:tr w:rsidR="00B83E0C" w:rsidRPr="007A5EFD" w14:paraId="2727B272" w14:textId="77777777" w:rsidTr="00583FBE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2718D92B" w14:textId="5C53262C" w:rsidR="00B83E0C" w:rsidRDefault="00B83E0C" w:rsidP="00583FBE">
            <w:pPr>
              <w:rPr>
                <w:rStyle w:val="Questionlabel"/>
                <w:b w:val="0"/>
                <w:sz w:val="16"/>
              </w:rPr>
            </w:pPr>
            <w:r w:rsidRPr="00696B73">
              <w:rPr>
                <w:rStyle w:val="Questionlabel"/>
                <w:b w:val="0"/>
                <w:sz w:val="16"/>
              </w:rPr>
              <w:t xml:space="preserve">Please explain how you </w:t>
            </w:r>
            <w:r>
              <w:rPr>
                <w:rStyle w:val="Questionlabel"/>
                <w:b w:val="0"/>
                <w:sz w:val="16"/>
              </w:rPr>
              <w:t xml:space="preserve">(or your company) </w:t>
            </w:r>
            <w:r w:rsidRPr="00696B73">
              <w:rPr>
                <w:rStyle w:val="Questionlabel"/>
                <w:b w:val="0"/>
                <w:sz w:val="16"/>
              </w:rPr>
              <w:t xml:space="preserve">will manage the </w:t>
            </w:r>
            <w:r w:rsidR="00D37017">
              <w:rPr>
                <w:rStyle w:val="Questionlabel"/>
                <w:b w:val="0"/>
                <w:sz w:val="16"/>
              </w:rPr>
              <w:t>physical</w:t>
            </w:r>
            <w:r w:rsidRPr="00696B73">
              <w:rPr>
                <w:rStyle w:val="Questionlabel"/>
                <w:b w:val="0"/>
                <w:sz w:val="16"/>
              </w:rPr>
              <w:t xml:space="preserve"> distancing requirements</w:t>
            </w:r>
            <w:r>
              <w:rPr>
                <w:rStyle w:val="Questionlabel"/>
                <w:b w:val="0"/>
                <w:sz w:val="16"/>
              </w:rPr>
              <w:t xml:space="preserve"> while travelling between locations and also at your accommodation</w:t>
            </w:r>
            <w:r w:rsidRPr="00696B73">
              <w:rPr>
                <w:rStyle w:val="Questionlabel"/>
                <w:b w:val="0"/>
                <w:sz w:val="16"/>
              </w:rPr>
              <w:t xml:space="preserve">. For example </w:t>
            </w:r>
            <w:r>
              <w:rPr>
                <w:rStyle w:val="Questionlabel"/>
                <w:b w:val="0"/>
                <w:sz w:val="16"/>
              </w:rPr>
              <w:t xml:space="preserve">will you use a private charter plane to transport staff to and from the worksite, what </w:t>
            </w:r>
            <w:r w:rsidR="00D37017">
              <w:rPr>
                <w:rStyle w:val="Questionlabel"/>
                <w:b w:val="0"/>
                <w:sz w:val="16"/>
              </w:rPr>
              <w:t xml:space="preserve">physical distancing measures </w:t>
            </w:r>
            <w:r>
              <w:rPr>
                <w:rStyle w:val="Questionlabel"/>
                <w:b w:val="0"/>
                <w:sz w:val="16"/>
              </w:rPr>
              <w:t>are</w:t>
            </w:r>
            <w:r w:rsidR="00D37017">
              <w:rPr>
                <w:rStyle w:val="Questionlabel"/>
                <w:b w:val="0"/>
                <w:sz w:val="16"/>
              </w:rPr>
              <w:t xml:space="preserve"> in place for</w:t>
            </w:r>
            <w:r w:rsidR="00831D45">
              <w:rPr>
                <w:rStyle w:val="Questionlabel"/>
                <w:b w:val="0"/>
                <w:sz w:val="16"/>
              </w:rPr>
              <w:t xml:space="preserve"> the</w:t>
            </w:r>
            <w:r w:rsidR="00D37017">
              <w:rPr>
                <w:rStyle w:val="Questionlabel"/>
                <w:b w:val="0"/>
                <w:sz w:val="16"/>
              </w:rPr>
              <w:t xml:space="preserve"> </w:t>
            </w:r>
            <w:r>
              <w:rPr>
                <w:rStyle w:val="Questionlabel"/>
                <w:b w:val="0"/>
                <w:sz w:val="16"/>
              </w:rPr>
              <w:t>sleeping arrangements</w:t>
            </w:r>
            <w:r w:rsidR="00D37017">
              <w:rPr>
                <w:rStyle w:val="Questionlabel"/>
                <w:b w:val="0"/>
                <w:sz w:val="16"/>
              </w:rPr>
              <w:t>?</w:t>
            </w:r>
            <w:r>
              <w:rPr>
                <w:rStyle w:val="Questionlabel"/>
                <w:b w:val="0"/>
                <w:sz w:val="16"/>
              </w:rPr>
              <w:t xml:space="preserve"> </w:t>
            </w:r>
          </w:p>
          <w:p w14:paraId="7F5018AA" w14:textId="77777777" w:rsidR="00B83E0C" w:rsidRDefault="00B83E0C" w:rsidP="00583FBE">
            <w:pPr>
              <w:rPr>
                <w:rStyle w:val="Questionlabel"/>
                <w:b w:val="0"/>
                <w:bCs w:val="0"/>
              </w:rPr>
            </w:pPr>
          </w:p>
          <w:p w14:paraId="3ECF2DFD" w14:textId="77777777" w:rsidR="00B83E0C" w:rsidRDefault="00B83E0C" w:rsidP="00583FBE">
            <w:pPr>
              <w:rPr>
                <w:rStyle w:val="Questionlabel"/>
                <w:b w:val="0"/>
                <w:bCs w:val="0"/>
              </w:rPr>
            </w:pPr>
          </w:p>
          <w:p w14:paraId="2D24230B" w14:textId="77777777" w:rsidR="00B83E0C" w:rsidRDefault="00B83E0C" w:rsidP="00583FBE">
            <w:pPr>
              <w:rPr>
                <w:rStyle w:val="Questionlabel"/>
                <w:b w:val="0"/>
                <w:bCs w:val="0"/>
              </w:rPr>
            </w:pPr>
          </w:p>
          <w:p w14:paraId="5E61388F" w14:textId="77777777" w:rsidR="00B83E0C" w:rsidRDefault="00B83E0C" w:rsidP="00583FBE">
            <w:pPr>
              <w:rPr>
                <w:rStyle w:val="Questionlabel"/>
                <w:b w:val="0"/>
                <w:bCs w:val="0"/>
              </w:rPr>
            </w:pPr>
          </w:p>
          <w:p w14:paraId="52C39E70" w14:textId="77777777" w:rsidR="00B83E0C" w:rsidRDefault="00B83E0C" w:rsidP="00583FBE">
            <w:pPr>
              <w:rPr>
                <w:rStyle w:val="Questionlabel"/>
                <w:b w:val="0"/>
                <w:bCs w:val="0"/>
              </w:rPr>
            </w:pPr>
          </w:p>
          <w:p w14:paraId="35A21C62" w14:textId="77777777" w:rsidR="00B83E0C" w:rsidRPr="00793CE4" w:rsidRDefault="00B83E0C" w:rsidP="00583FBE">
            <w:pPr>
              <w:rPr>
                <w:rStyle w:val="Questionlabel"/>
                <w:b w:val="0"/>
                <w:bCs w:val="0"/>
              </w:rPr>
            </w:pPr>
          </w:p>
        </w:tc>
      </w:tr>
    </w:tbl>
    <w:p w14:paraId="113F5763" w14:textId="6D896818" w:rsidR="002A7194" w:rsidRDefault="002A7194"/>
    <w:tbl>
      <w:tblPr>
        <w:tblStyle w:val="NTGTable1"/>
        <w:tblW w:w="10348" w:type="dxa"/>
        <w:tblInd w:w="-50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0348"/>
      </w:tblGrid>
      <w:tr w:rsidR="00CC7738" w:rsidRPr="007A5EFD" w14:paraId="72F4B952" w14:textId="77777777" w:rsidTr="00A0475F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1B60FDC9" w14:textId="77777777" w:rsidR="00CC7738" w:rsidRPr="002A7194" w:rsidRDefault="00CC7738" w:rsidP="00A0475F">
            <w:pPr>
              <w:rPr>
                <w:rStyle w:val="Questionlabel"/>
                <w:color w:val="FFFFFF" w:themeColor="background1"/>
                <w:sz w:val="28"/>
                <w:szCs w:val="28"/>
              </w:rPr>
            </w:pPr>
            <w:r>
              <w:rPr>
                <w:rStyle w:val="Questionlabel"/>
                <w:color w:val="FFFFFF" w:themeColor="background1"/>
                <w:szCs w:val="22"/>
              </w:rPr>
              <w:t>Physical</w:t>
            </w:r>
            <w:r w:rsidRPr="002C1256">
              <w:rPr>
                <w:rStyle w:val="Questionlabel"/>
                <w:color w:val="FFFFFF" w:themeColor="background1"/>
                <w:szCs w:val="22"/>
              </w:rPr>
              <w:t xml:space="preserve"> </w:t>
            </w:r>
            <w:r>
              <w:rPr>
                <w:rStyle w:val="Questionlabel"/>
                <w:color w:val="FFFFFF" w:themeColor="background1"/>
                <w:szCs w:val="22"/>
              </w:rPr>
              <w:t>d</w:t>
            </w:r>
            <w:r w:rsidRPr="002C1256">
              <w:rPr>
                <w:rStyle w:val="Questionlabel"/>
                <w:color w:val="FFFFFF" w:themeColor="background1"/>
                <w:szCs w:val="22"/>
              </w:rPr>
              <w:t>istancing</w:t>
            </w:r>
            <w:r>
              <w:rPr>
                <w:rStyle w:val="Questionlabel"/>
                <w:color w:val="FFFFFF" w:themeColor="background1"/>
                <w:szCs w:val="22"/>
              </w:rPr>
              <w:t xml:space="preserve"> requirements </w:t>
            </w:r>
          </w:p>
        </w:tc>
      </w:tr>
      <w:tr w:rsidR="00CC7738" w:rsidRPr="007A5EFD" w14:paraId="524524FE" w14:textId="77777777" w:rsidTr="00A0475F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31766C8F" w14:textId="77777777" w:rsidR="00CC7738" w:rsidRDefault="00CC7738" w:rsidP="00A0475F">
            <w:pPr>
              <w:rPr>
                <w:rStyle w:val="Questionlabel"/>
                <w:b w:val="0"/>
                <w:sz w:val="16"/>
              </w:rPr>
            </w:pPr>
            <w:r>
              <w:rPr>
                <w:rStyle w:val="Questionlabel"/>
                <w:b w:val="0"/>
                <w:sz w:val="16"/>
              </w:rPr>
              <w:t xml:space="preserve">You need to consider what measures are required to ensure staff maintain appropriate physical distancing of 1.5 metres when at work.  </w:t>
            </w:r>
          </w:p>
          <w:p w14:paraId="272F87D6" w14:textId="77777777" w:rsidR="00CC7738" w:rsidRDefault="00CC7738" w:rsidP="00A0475F">
            <w:pPr>
              <w:rPr>
                <w:rStyle w:val="Questionlabel"/>
                <w:b w:val="0"/>
                <w:sz w:val="16"/>
              </w:rPr>
            </w:pPr>
            <w:r w:rsidRPr="00696B73">
              <w:rPr>
                <w:rStyle w:val="Questionlabel"/>
                <w:b w:val="0"/>
                <w:sz w:val="16"/>
              </w:rPr>
              <w:t xml:space="preserve">Please explain how you </w:t>
            </w:r>
            <w:r>
              <w:rPr>
                <w:rStyle w:val="Questionlabel"/>
                <w:b w:val="0"/>
                <w:sz w:val="16"/>
              </w:rPr>
              <w:t xml:space="preserve">(or your company) </w:t>
            </w:r>
            <w:r w:rsidRPr="00696B73">
              <w:rPr>
                <w:rStyle w:val="Questionlabel"/>
                <w:b w:val="0"/>
                <w:sz w:val="16"/>
              </w:rPr>
              <w:t xml:space="preserve">will manage the </w:t>
            </w:r>
            <w:r>
              <w:rPr>
                <w:rStyle w:val="Questionlabel"/>
                <w:b w:val="0"/>
                <w:sz w:val="16"/>
              </w:rPr>
              <w:t>physical</w:t>
            </w:r>
            <w:r w:rsidRPr="00696B73">
              <w:rPr>
                <w:rStyle w:val="Questionlabel"/>
                <w:b w:val="0"/>
                <w:sz w:val="16"/>
              </w:rPr>
              <w:t xml:space="preserve"> distancing requirements. For example </w:t>
            </w:r>
            <w:r>
              <w:rPr>
                <w:rStyle w:val="Questionlabel"/>
                <w:b w:val="0"/>
                <w:sz w:val="16"/>
              </w:rPr>
              <w:t>how will people maintain 1.5metres distance from another person while conducting their work duties, will physical distancing be managed as part of a delivery service or picking up goods?</w:t>
            </w:r>
          </w:p>
          <w:p w14:paraId="657AE712" w14:textId="77777777" w:rsidR="00CC7738" w:rsidRDefault="00CC7738" w:rsidP="00A0475F">
            <w:pPr>
              <w:rPr>
                <w:rStyle w:val="Questionlabel"/>
                <w:b w:val="0"/>
                <w:bCs w:val="0"/>
              </w:rPr>
            </w:pPr>
          </w:p>
          <w:p w14:paraId="36FF7E92" w14:textId="77777777" w:rsidR="00CC7738" w:rsidRDefault="00CC7738" w:rsidP="00A0475F">
            <w:pPr>
              <w:rPr>
                <w:rStyle w:val="Questionlabel"/>
                <w:b w:val="0"/>
                <w:bCs w:val="0"/>
              </w:rPr>
            </w:pPr>
          </w:p>
          <w:p w14:paraId="02A78980" w14:textId="77777777" w:rsidR="00CC7738" w:rsidRDefault="00CC7738" w:rsidP="00A0475F">
            <w:pPr>
              <w:rPr>
                <w:rStyle w:val="Questionlabel"/>
                <w:b w:val="0"/>
                <w:bCs w:val="0"/>
              </w:rPr>
            </w:pPr>
          </w:p>
          <w:p w14:paraId="70529A89" w14:textId="77777777" w:rsidR="00CC7738" w:rsidRDefault="00CC7738" w:rsidP="00A0475F">
            <w:pPr>
              <w:rPr>
                <w:rStyle w:val="Questionlabel"/>
                <w:b w:val="0"/>
                <w:bCs w:val="0"/>
              </w:rPr>
            </w:pPr>
          </w:p>
          <w:p w14:paraId="2BFF6BF7" w14:textId="77777777" w:rsidR="00CC7738" w:rsidRDefault="00CC7738" w:rsidP="00A0475F">
            <w:pPr>
              <w:rPr>
                <w:rStyle w:val="Questionlabel"/>
                <w:b w:val="0"/>
                <w:bCs w:val="0"/>
              </w:rPr>
            </w:pPr>
          </w:p>
          <w:p w14:paraId="00DDA665" w14:textId="77777777" w:rsidR="00CC7738" w:rsidRPr="00793CE4" w:rsidRDefault="00CC7738" w:rsidP="00A0475F">
            <w:pPr>
              <w:rPr>
                <w:rStyle w:val="Questionlabel"/>
                <w:b w:val="0"/>
                <w:bCs w:val="0"/>
              </w:rPr>
            </w:pPr>
          </w:p>
        </w:tc>
      </w:tr>
    </w:tbl>
    <w:p w14:paraId="706C1421" w14:textId="773B2297" w:rsidR="00CC7738" w:rsidRDefault="00CC7738"/>
    <w:tbl>
      <w:tblPr>
        <w:tblStyle w:val="NTGTable1"/>
        <w:tblW w:w="10348" w:type="dxa"/>
        <w:tblInd w:w="-50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0348"/>
      </w:tblGrid>
      <w:tr w:rsidR="0035781C" w:rsidRPr="008A0277" w14:paraId="725FFEB4" w14:textId="77777777" w:rsidTr="00483BB8">
        <w:trPr>
          <w:trHeight w:val="438"/>
        </w:trPr>
        <w:tc>
          <w:tcPr>
            <w:tcW w:w="10348" w:type="dxa"/>
            <w:tcBorders>
              <w:top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14BB595D" w14:textId="37C605A3" w:rsidR="0035781C" w:rsidRDefault="006A2861" w:rsidP="000712D3">
            <w:pPr>
              <w:rPr>
                <w:rStyle w:val="Questionlabel"/>
              </w:rPr>
            </w:pPr>
            <w:r>
              <w:rPr>
                <w:rStyle w:val="Questionlabel"/>
              </w:rPr>
              <w:t>Workplace</w:t>
            </w:r>
            <w:r w:rsidR="00856977">
              <w:rPr>
                <w:rStyle w:val="Questionlabel"/>
              </w:rPr>
              <w:t xml:space="preserve"> </w:t>
            </w:r>
            <w:r w:rsidR="00D37017">
              <w:rPr>
                <w:rStyle w:val="Questionlabel"/>
              </w:rPr>
              <w:t>h</w:t>
            </w:r>
            <w:r w:rsidR="0035781C">
              <w:rPr>
                <w:rStyle w:val="Questionlabel"/>
              </w:rPr>
              <w:t xml:space="preserve">ygiene </w:t>
            </w:r>
            <w:r w:rsidR="000712D3">
              <w:rPr>
                <w:rStyle w:val="Questionlabel"/>
              </w:rPr>
              <w:t>requirements</w:t>
            </w:r>
          </w:p>
        </w:tc>
      </w:tr>
      <w:tr w:rsidR="0035781C" w:rsidRPr="008A0277" w14:paraId="720846EF" w14:textId="77777777" w:rsidTr="009A1B46">
        <w:trPr>
          <w:trHeight w:val="4616"/>
        </w:trPr>
        <w:tc>
          <w:tcPr>
            <w:tcW w:w="10348" w:type="dxa"/>
            <w:tcBorders>
              <w:top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2E5BAA25" w14:textId="50DA7A5E" w:rsidR="00714E58" w:rsidRDefault="00714E58" w:rsidP="0035781C">
            <w:pPr>
              <w:rPr>
                <w:rStyle w:val="Questionlabel"/>
                <w:b w:val="0"/>
                <w:sz w:val="16"/>
              </w:rPr>
            </w:pPr>
            <w:r w:rsidRPr="00714E58">
              <w:rPr>
                <w:rStyle w:val="Questionlabel"/>
                <w:b w:val="0"/>
                <w:sz w:val="16"/>
              </w:rPr>
              <w:t>Good hygiene practices are really important in stopping the spread of COVID</w:t>
            </w:r>
            <w:r w:rsidR="00D37017">
              <w:rPr>
                <w:rStyle w:val="Questionlabel"/>
                <w:b w:val="0"/>
                <w:sz w:val="16"/>
              </w:rPr>
              <w:t>-</w:t>
            </w:r>
            <w:r w:rsidRPr="00714E58">
              <w:rPr>
                <w:rStyle w:val="Questionlabel"/>
                <w:b w:val="0"/>
                <w:sz w:val="16"/>
              </w:rPr>
              <w:t>19</w:t>
            </w:r>
            <w:r w:rsidR="00477677">
              <w:rPr>
                <w:rStyle w:val="Questionlabel"/>
                <w:b w:val="0"/>
                <w:sz w:val="16"/>
              </w:rPr>
              <w:t>. Please</w:t>
            </w:r>
            <w:r w:rsidRPr="00714E58">
              <w:rPr>
                <w:rStyle w:val="Questionlabel"/>
                <w:b w:val="0"/>
                <w:sz w:val="16"/>
              </w:rPr>
              <w:t xml:space="preserve"> provide information about how you plan to ensure you (and your staff) will be able to practice good hygiene. For example</w:t>
            </w:r>
            <w:r>
              <w:rPr>
                <w:rStyle w:val="Questionlabel"/>
                <w:b w:val="0"/>
                <w:sz w:val="16"/>
              </w:rPr>
              <w:t>, what access to cleaning products will you have and how you manage waste</w:t>
            </w:r>
            <w:r w:rsidR="00B96CB1">
              <w:rPr>
                <w:rStyle w:val="Questionlabel"/>
                <w:b w:val="0"/>
                <w:sz w:val="16"/>
              </w:rPr>
              <w:t>, have you considered ways to minimise handling of shared items, have you provided hand sanitiser/hand washing facilities?</w:t>
            </w:r>
          </w:p>
          <w:p w14:paraId="22D95CFD" w14:textId="4F47E5C9" w:rsidR="006E5E65" w:rsidRPr="00714E58" w:rsidRDefault="006E5E65" w:rsidP="0035781C">
            <w:pPr>
              <w:rPr>
                <w:rStyle w:val="Questionlabel"/>
                <w:b w:val="0"/>
                <w:sz w:val="16"/>
              </w:rPr>
            </w:pPr>
          </w:p>
          <w:p w14:paraId="5945E701" w14:textId="77777777" w:rsidR="0035781C" w:rsidRDefault="0035781C" w:rsidP="00714E58">
            <w:pPr>
              <w:rPr>
                <w:rStyle w:val="Questionlabel"/>
              </w:rPr>
            </w:pPr>
          </w:p>
          <w:p w14:paraId="38C024E1" w14:textId="77777777" w:rsidR="00714E58" w:rsidRDefault="00714E58" w:rsidP="00714E58">
            <w:pPr>
              <w:rPr>
                <w:rStyle w:val="Questionlabel"/>
              </w:rPr>
            </w:pPr>
          </w:p>
          <w:p w14:paraId="3B33D4EB" w14:textId="77777777" w:rsidR="00714E58" w:rsidRDefault="00714E58" w:rsidP="00714E58">
            <w:pPr>
              <w:rPr>
                <w:rStyle w:val="Questionlabel"/>
              </w:rPr>
            </w:pPr>
          </w:p>
          <w:p w14:paraId="3741C887" w14:textId="77777777" w:rsidR="00714E58" w:rsidRDefault="00714E58" w:rsidP="00714E58">
            <w:pPr>
              <w:rPr>
                <w:rStyle w:val="Questionlabel"/>
              </w:rPr>
            </w:pPr>
          </w:p>
          <w:p w14:paraId="0A4E90F2" w14:textId="77777777" w:rsidR="00714E58" w:rsidRDefault="00714E58" w:rsidP="00714E58">
            <w:pPr>
              <w:rPr>
                <w:rStyle w:val="Questionlabel"/>
              </w:rPr>
            </w:pPr>
          </w:p>
          <w:p w14:paraId="72A2FE72" w14:textId="63E2AE88" w:rsidR="00714E58" w:rsidRPr="008A0277" w:rsidRDefault="00714E58" w:rsidP="00714E58">
            <w:pPr>
              <w:rPr>
                <w:rStyle w:val="Questionlabel"/>
              </w:rPr>
            </w:pPr>
          </w:p>
        </w:tc>
      </w:tr>
      <w:tr w:rsidR="0035781C" w:rsidRPr="004A3CC9" w14:paraId="5C594F31" w14:textId="77777777" w:rsidTr="00584923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79E4DF59" w14:textId="7555C941" w:rsidR="0035781C" w:rsidRPr="00856977" w:rsidRDefault="00477677" w:rsidP="00477677">
            <w:pPr>
              <w:rPr>
                <w:rStyle w:val="Questionlabel"/>
                <w:bCs w:val="0"/>
              </w:rPr>
            </w:pPr>
            <w:r>
              <w:rPr>
                <w:b/>
              </w:rPr>
              <w:lastRenderedPageBreak/>
              <w:t xml:space="preserve">Preventing contact between NT staff and interstate staff </w:t>
            </w:r>
          </w:p>
        </w:tc>
      </w:tr>
      <w:tr w:rsidR="0035781C" w14:paraId="3684BDD4" w14:textId="77777777" w:rsidTr="006A2861">
        <w:trPr>
          <w:trHeight w:val="2051"/>
        </w:trPr>
        <w:tc>
          <w:tcPr>
            <w:tcW w:w="10348" w:type="dxa"/>
            <w:tcBorders>
              <w:top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191A2209" w14:textId="18E3A8F5" w:rsidR="00477677" w:rsidRPr="006822E5" w:rsidRDefault="00477677" w:rsidP="0035781C">
            <w:pPr>
              <w:rPr>
                <w:rStyle w:val="Questionlabel"/>
                <w:b w:val="0"/>
                <w:sz w:val="16"/>
              </w:rPr>
            </w:pPr>
            <w:r w:rsidRPr="006822E5">
              <w:rPr>
                <w:rStyle w:val="Questionlabel"/>
                <w:b w:val="0"/>
                <w:sz w:val="16"/>
              </w:rPr>
              <w:t>If applicable</w:t>
            </w:r>
            <w:r w:rsidR="00831D45">
              <w:rPr>
                <w:rStyle w:val="Questionlabel"/>
                <w:b w:val="0"/>
                <w:sz w:val="16"/>
              </w:rPr>
              <w:t>,</w:t>
            </w:r>
            <w:r w:rsidRPr="006822E5">
              <w:rPr>
                <w:rStyle w:val="Questionlabel"/>
                <w:b w:val="0"/>
                <w:sz w:val="16"/>
              </w:rPr>
              <w:t xml:space="preserve"> please outline how you will manage the potential contact between workers </w:t>
            </w:r>
            <w:r w:rsidR="00496AFD">
              <w:rPr>
                <w:rStyle w:val="Questionlabel"/>
                <w:b w:val="0"/>
                <w:sz w:val="16"/>
              </w:rPr>
              <w:t xml:space="preserve">(local and interstate) </w:t>
            </w:r>
            <w:r w:rsidR="006822E5" w:rsidRPr="006822E5">
              <w:rPr>
                <w:rStyle w:val="Questionlabel"/>
                <w:b w:val="0"/>
                <w:sz w:val="16"/>
              </w:rPr>
              <w:t xml:space="preserve">at work and in transit from one worksite to another. For example what are the accommodation arrangements, </w:t>
            </w:r>
            <w:r w:rsidR="00496AFD">
              <w:rPr>
                <w:rStyle w:val="Questionlabel"/>
                <w:b w:val="0"/>
                <w:sz w:val="16"/>
              </w:rPr>
              <w:t>how</w:t>
            </w:r>
            <w:r w:rsidR="006822E5" w:rsidRPr="006822E5">
              <w:rPr>
                <w:rStyle w:val="Questionlabel"/>
                <w:b w:val="0"/>
                <w:sz w:val="16"/>
              </w:rPr>
              <w:t xml:space="preserve"> will meals be managed</w:t>
            </w:r>
            <w:r w:rsidR="0065140C">
              <w:rPr>
                <w:rStyle w:val="Questionlabel"/>
                <w:b w:val="0"/>
                <w:sz w:val="16"/>
              </w:rPr>
              <w:t>, and</w:t>
            </w:r>
            <w:r w:rsidR="006E5E65">
              <w:rPr>
                <w:rStyle w:val="Questionlabel"/>
                <w:b w:val="0"/>
                <w:sz w:val="16"/>
              </w:rPr>
              <w:t xml:space="preserve"> </w:t>
            </w:r>
            <w:r w:rsidR="0065140C">
              <w:rPr>
                <w:rStyle w:val="Questionlabel"/>
                <w:b w:val="0"/>
                <w:sz w:val="16"/>
              </w:rPr>
              <w:t>w</w:t>
            </w:r>
            <w:r w:rsidR="006822E5" w:rsidRPr="006822E5">
              <w:rPr>
                <w:rStyle w:val="Questionlabel"/>
                <w:b w:val="0"/>
                <w:sz w:val="16"/>
              </w:rPr>
              <w:t xml:space="preserve">hat information will you provide </w:t>
            </w:r>
            <w:r w:rsidR="006822E5">
              <w:rPr>
                <w:rStyle w:val="Questionlabel"/>
                <w:b w:val="0"/>
                <w:sz w:val="16"/>
              </w:rPr>
              <w:t xml:space="preserve">to </w:t>
            </w:r>
            <w:r w:rsidR="006822E5" w:rsidRPr="006822E5">
              <w:rPr>
                <w:rStyle w:val="Questionlabel"/>
                <w:b w:val="0"/>
                <w:sz w:val="16"/>
              </w:rPr>
              <w:t>workers?</w:t>
            </w:r>
          </w:p>
          <w:p w14:paraId="19F0695C" w14:textId="77777777" w:rsidR="00477677" w:rsidRDefault="00477677" w:rsidP="0035781C">
            <w:pPr>
              <w:rPr>
                <w:rStyle w:val="Questionlabel"/>
              </w:rPr>
            </w:pPr>
          </w:p>
          <w:p w14:paraId="3A26BCA0" w14:textId="77777777" w:rsidR="0035781C" w:rsidRDefault="0035781C" w:rsidP="0035781C">
            <w:pPr>
              <w:rPr>
                <w:rStyle w:val="Questionlabel"/>
              </w:rPr>
            </w:pPr>
          </w:p>
          <w:p w14:paraId="3173A0C9" w14:textId="77777777" w:rsidR="005A4B8C" w:rsidRDefault="005A4B8C" w:rsidP="0035781C">
            <w:pPr>
              <w:rPr>
                <w:rStyle w:val="Questionlabel"/>
              </w:rPr>
            </w:pPr>
          </w:p>
          <w:p w14:paraId="6F191732" w14:textId="77777777" w:rsidR="005A4B8C" w:rsidRDefault="005A4B8C" w:rsidP="0035781C">
            <w:pPr>
              <w:rPr>
                <w:rStyle w:val="Questionlabel"/>
              </w:rPr>
            </w:pPr>
          </w:p>
          <w:p w14:paraId="0EBCBDE2" w14:textId="77777777" w:rsidR="005A4B8C" w:rsidRDefault="005A4B8C" w:rsidP="0035781C">
            <w:pPr>
              <w:rPr>
                <w:rStyle w:val="Questionlabel"/>
              </w:rPr>
            </w:pPr>
          </w:p>
          <w:p w14:paraId="50ED312F" w14:textId="39B5CE6B" w:rsidR="005A4B8C" w:rsidRDefault="005A4B8C" w:rsidP="0035781C">
            <w:pPr>
              <w:rPr>
                <w:rStyle w:val="Questionlabel"/>
              </w:rPr>
            </w:pPr>
          </w:p>
        </w:tc>
      </w:tr>
    </w:tbl>
    <w:p w14:paraId="122EB170" w14:textId="6F3D5846" w:rsidR="00856977" w:rsidRDefault="00856977"/>
    <w:tbl>
      <w:tblPr>
        <w:tblStyle w:val="NTGTable1"/>
        <w:tblW w:w="10348" w:type="dxa"/>
        <w:tblInd w:w="-50" w:type="dxa"/>
        <w:tblLayout w:type="fixed"/>
        <w:tblLook w:val="0600" w:firstRow="0" w:lastRow="0" w:firstColumn="0" w:lastColumn="0" w:noHBand="1" w:noVBand="1"/>
        <w:tblDescription w:val="Questions are followed by answer fields. Use the ‘Tab’ key to navigate through. Replace Y/N or Yes/No fields with your answer. Further instructions about filling out this form are provided at the beginning of the form."/>
      </w:tblPr>
      <w:tblGrid>
        <w:gridCol w:w="10348"/>
      </w:tblGrid>
      <w:tr w:rsidR="000748D4" w:rsidRPr="004A3CC9" w14:paraId="0FC0C435" w14:textId="77777777" w:rsidTr="00A96D4C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79D8DDC5" w14:textId="063C8336" w:rsidR="000748D4" w:rsidRPr="005960D8" w:rsidRDefault="000748D4" w:rsidP="00A96D4C">
            <w:pPr>
              <w:rPr>
                <w:rStyle w:val="Questionlabel"/>
                <w:b w:val="0"/>
                <w:color w:val="1F1F5F" w:themeColor="text1"/>
              </w:rPr>
            </w:pPr>
            <w:r>
              <w:rPr>
                <w:b/>
              </w:rPr>
              <w:t xml:space="preserve">Management of staff coming from a COVID-19 active zone </w:t>
            </w:r>
          </w:p>
        </w:tc>
      </w:tr>
      <w:tr w:rsidR="000748D4" w:rsidRPr="008A0277" w14:paraId="2318960B" w14:textId="77777777" w:rsidTr="00A96D4C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4EB1F086" w14:textId="6DF8283D" w:rsidR="000748D4" w:rsidRDefault="000748D4" w:rsidP="00A96D4C">
            <w:pPr>
              <w:rPr>
                <w:rStyle w:val="Questionlabel"/>
                <w:b w:val="0"/>
                <w:sz w:val="16"/>
              </w:rPr>
            </w:pPr>
            <w:r w:rsidRPr="00DD01BE">
              <w:rPr>
                <w:rStyle w:val="Questionlabel"/>
                <w:b w:val="0"/>
                <w:sz w:val="16"/>
              </w:rPr>
              <w:t>From time to time there may be towns, cities, municipalities or areas that have active cases of COVID-19. Outline what steps you will put in place to minimise the risk of spreading COVID-19 to others if introducing a worker from an area where COVID-19 is active. For example – you may have a process where you will only send staff from areas that you know have no active COVID-19, or staff would need to self-quarantine for 14 days before commencing work.</w:t>
            </w:r>
          </w:p>
          <w:p w14:paraId="3E3E8418" w14:textId="77777777" w:rsidR="000748D4" w:rsidRDefault="000748D4" w:rsidP="00A96D4C">
            <w:pPr>
              <w:rPr>
                <w:rStyle w:val="Questionlabel"/>
                <w:b w:val="0"/>
                <w:sz w:val="16"/>
              </w:rPr>
            </w:pPr>
          </w:p>
          <w:p w14:paraId="4596E828" w14:textId="77777777" w:rsidR="000748D4" w:rsidRDefault="000748D4" w:rsidP="00A96D4C">
            <w:pPr>
              <w:rPr>
                <w:rStyle w:val="Questionlabel"/>
                <w:b w:val="0"/>
                <w:sz w:val="16"/>
              </w:rPr>
            </w:pPr>
          </w:p>
          <w:p w14:paraId="6E16C3B4" w14:textId="77777777" w:rsidR="000748D4" w:rsidRDefault="000748D4" w:rsidP="00A96D4C">
            <w:pPr>
              <w:rPr>
                <w:rStyle w:val="Questionlabel"/>
              </w:rPr>
            </w:pPr>
          </w:p>
          <w:p w14:paraId="7A5ED4C9" w14:textId="77777777" w:rsidR="000748D4" w:rsidRDefault="000748D4" w:rsidP="00A96D4C">
            <w:pPr>
              <w:rPr>
                <w:rStyle w:val="Questionlabel"/>
              </w:rPr>
            </w:pPr>
          </w:p>
          <w:p w14:paraId="231621BA" w14:textId="77777777" w:rsidR="000748D4" w:rsidRDefault="000748D4" w:rsidP="00A96D4C">
            <w:pPr>
              <w:rPr>
                <w:rStyle w:val="Questionlabel"/>
              </w:rPr>
            </w:pPr>
          </w:p>
        </w:tc>
      </w:tr>
      <w:tr w:rsidR="000748D4" w:rsidRPr="007A5EFD" w14:paraId="7AB844C6" w14:textId="77777777" w:rsidTr="00A96D4C">
        <w:trPr>
          <w:trHeight w:val="57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</w:tcPr>
          <w:p w14:paraId="631A1584" w14:textId="77777777" w:rsidR="000748D4" w:rsidRDefault="000748D4" w:rsidP="00A96D4C">
            <w:pPr>
              <w:widowControl w:val="0"/>
            </w:pPr>
          </w:p>
        </w:tc>
      </w:tr>
      <w:tr w:rsidR="0035781C" w:rsidRPr="004A3CC9" w14:paraId="728B1B42" w14:textId="77777777" w:rsidTr="006A2861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1F1F5F" w:themeFill="text1"/>
            <w:noWrap/>
            <w:tcMar>
              <w:top w:w="108" w:type="dxa"/>
              <w:bottom w:w="108" w:type="dxa"/>
            </w:tcMar>
          </w:tcPr>
          <w:p w14:paraId="75485252" w14:textId="2EBC8B09" w:rsidR="0035781C" w:rsidRPr="005960D8" w:rsidRDefault="0035781C" w:rsidP="0035781C">
            <w:pPr>
              <w:rPr>
                <w:rStyle w:val="Questionlabel"/>
                <w:b w:val="0"/>
                <w:color w:val="1F1F5F" w:themeColor="text1"/>
              </w:rPr>
            </w:pPr>
            <w:r w:rsidRPr="00856977">
              <w:rPr>
                <w:b/>
              </w:rPr>
              <w:t>Monitoring and identification of sick employees</w:t>
            </w:r>
          </w:p>
        </w:tc>
      </w:tr>
      <w:tr w:rsidR="0035781C" w:rsidRPr="008A0277" w14:paraId="58E2D7BF" w14:textId="77777777" w:rsidTr="006A2861">
        <w:trPr>
          <w:trHeight w:val="27"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08" w:type="dxa"/>
              <w:bottom w:w="108" w:type="dxa"/>
            </w:tcMar>
          </w:tcPr>
          <w:p w14:paraId="5DC8BB51" w14:textId="3CDF5D49" w:rsidR="0035781C" w:rsidRPr="005A4B8C" w:rsidRDefault="005A4B8C" w:rsidP="0035781C">
            <w:pPr>
              <w:rPr>
                <w:rStyle w:val="Questionlabel"/>
                <w:b w:val="0"/>
                <w:bCs w:val="0"/>
                <w:sz w:val="16"/>
              </w:rPr>
            </w:pPr>
            <w:r w:rsidRPr="005A4B8C">
              <w:rPr>
                <w:rStyle w:val="Questionlabel"/>
                <w:b w:val="0"/>
                <w:sz w:val="16"/>
              </w:rPr>
              <w:t>Please describe the processes you have in place to manage staff that show signs and symptoms of COVID</w:t>
            </w:r>
            <w:r w:rsidR="00B96CB1">
              <w:rPr>
                <w:rStyle w:val="Questionlabel"/>
                <w:b w:val="0"/>
                <w:sz w:val="16"/>
              </w:rPr>
              <w:t>-</w:t>
            </w:r>
            <w:r w:rsidRPr="005A4B8C">
              <w:rPr>
                <w:rStyle w:val="Questionlabel"/>
                <w:b w:val="0"/>
                <w:sz w:val="16"/>
              </w:rPr>
              <w:t>19?</w:t>
            </w:r>
            <w:r w:rsidR="00B83E0C">
              <w:rPr>
                <w:rStyle w:val="Questionlabel"/>
                <w:b w:val="0"/>
                <w:sz w:val="16"/>
              </w:rPr>
              <w:t xml:space="preserve"> For example you may have signs displayed to show in pictures what to look out for and when to see a doctor.</w:t>
            </w:r>
          </w:p>
          <w:p w14:paraId="5C771B79" w14:textId="77777777" w:rsidR="0035781C" w:rsidRDefault="0035781C" w:rsidP="0035781C">
            <w:pPr>
              <w:rPr>
                <w:rStyle w:val="Questionlabel"/>
              </w:rPr>
            </w:pPr>
          </w:p>
          <w:p w14:paraId="40439631" w14:textId="77777777" w:rsidR="00856977" w:rsidRDefault="00856977" w:rsidP="0035781C">
            <w:pPr>
              <w:rPr>
                <w:rStyle w:val="Questionlabel"/>
              </w:rPr>
            </w:pPr>
          </w:p>
          <w:p w14:paraId="5CCA5319" w14:textId="77777777" w:rsidR="00856977" w:rsidRDefault="00856977" w:rsidP="0035781C">
            <w:pPr>
              <w:rPr>
                <w:rStyle w:val="Questionlabel"/>
              </w:rPr>
            </w:pPr>
          </w:p>
        </w:tc>
      </w:tr>
    </w:tbl>
    <w:p w14:paraId="62F675AC" w14:textId="54E637F2" w:rsidR="00AD5DA0" w:rsidRDefault="00AD5DA0" w:rsidP="007001FC">
      <w:pPr>
        <w:tabs>
          <w:tab w:val="left" w:pos="9090"/>
        </w:tabs>
      </w:pPr>
      <w:bookmarkStart w:id="0" w:name="_GoBack"/>
      <w:bookmarkEnd w:id="0"/>
    </w:p>
    <w:p w14:paraId="4B2F4D47" w14:textId="54CD231C" w:rsidR="0035781C" w:rsidRDefault="00865DCB" w:rsidP="0035781C">
      <w:bookmarkStart w:id="1" w:name="_Hlk40438721"/>
      <w:bookmarkStart w:id="2" w:name="_Hlk40451906"/>
      <w:r>
        <w:t>I d</w:t>
      </w:r>
      <w:r w:rsidR="0035781C">
        <w:t xml:space="preserve">eclare that all the information I </w:t>
      </w:r>
      <w:r w:rsidR="003306E3">
        <w:t xml:space="preserve">have </w:t>
      </w:r>
      <w:r w:rsidR="0035781C">
        <w:t>provide</w:t>
      </w:r>
      <w:r w:rsidR="00496AFD">
        <w:t>d</w:t>
      </w:r>
      <w:r w:rsidR="0035781C">
        <w:t xml:space="preserve"> in </w:t>
      </w:r>
      <w:r>
        <w:t>this</w:t>
      </w:r>
      <w:r w:rsidR="003306E3">
        <w:t xml:space="preserve"> </w:t>
      </w:r>
      <w:r>
        <w:t>document i</w:t>
      </w:r>
      <w:r w:rsidR="0035781C">
        <w:t xml:space="preserve">s true and correct to the best of my knowledge and belief.  I </w:t>
      </w:r>
      <w:r>
        <w:t>understand</w:t>
      </w:r>
      <w:r w:rsidR="00EC7BDA">
        <w:t xml:space="preserve"> that it is an offen</w:t>
      </w:r>
      <w:r w:rsidR="0035781C">
        <w:t>ce to make a declaration that is false in any way</w:t>
      </w:r>
      <w:r>
        <w:t>.</w:t>
      </w:r>
    </w:p>
    <w:bookmarkEnd w:id="1"/>
    <w:p w14:paraId="0CB2BBE4" w14:textId="77777777" w:rsidR="006605D2" w:rsidRDefault="006605D2" w:rsidP="007001FC">
      <w:pPr>
        <w:tabs>
          <w:tab w:val="left" w:pos="9090"/>
        </w:tabs>
      </w:pPr>
    </w:p>
    <w:p w14:paraId="57CD6820" w14:textId="40B6EA7A" w:rsidR="00697D79" w:rsidRDefault="00697D79" w:rsidP="007001FC">
      <w:pPr>
        <w:tabs>
          <w:tab w:val="left" w:pos="9090"/>
        </w:tabs>
      </w:pPr>
      <w:r>
        <w:t>Signature</w:t>
      </w:r>
      <w:r w:rsidR="00B96CB1">
        <w:t xml:space="preserve"> </w:t>
      </w:r>
      <w:r w:rsidR="006605D2">
        <w:t>___________________________________________</w:t>
      </w:r>
    </w:p>
    <w:p w14:paraId="381F6C77" w14:textId="3589D537" w:rsidR="00E71B48" w:rsidRDefault="006605D2" w:rsidP="00E71B48">
      <w:r>
        <w:t xml:space="preserve">Name </w:t>
      </w:r>
      <w:r>
        <w:tab/>
        <w:t xml:space="preserve"> ___________________________________________</w:t>
      </w:r>
    </w:p>
    <w:p w14:paraId="2890D20C" w14:textId="71AD2AD2" w:rsidR="00E71B48" w:rsidRDefault="006605D2" w:rsidP="00E71B48">
      <w:r>
        <w:t xml:space="preserve">Position </w:t>
      </w:r>
      <w:r w:rsidR="00E71B48">
        <w:t>(if applicable)</w:t>
      </w:r>
      <w:r w:rsidR="00B96CB1">
        <w:t xml:space="preserve"> </w:t>
      </w:r>
      <w:r>
        <w:t xml:space="preserve"> </w:t>
      </w:r>
      <w:r w:rsidR="00E71B48">
        <w:t xml:space="preserve"> </w:t>
      </w:r>
      <w:r>
        <w:t>______________________________</w:t>
      </w:r>
    </w:p>
    <w:p w14:paraId="5E499B57" w14:textId="54218ABD" w:rsidR="00697D79" w:rsidRDefault="006605D2">
      <w:r>
        <w:t>Date</w:t>
      </w:r>
      <w:r w:rsidR="00B96CB1">
        <w:t xml:space="preserve"> </w:t>
      </w:r>
      <w:r>
        <w:t xml:space="preserve">  ______________________________________________</w:t>
      </w:r>
    </w:p>
    <w:p w14:paraId="6A223CB9" w14:textId="1169FF7C" w:rsidR="00697D79" w:rsidRDefault="00697D79" w:rsidP="007001FC">
      <w:pPr>
        <w:tabs>
          <w:tab w:val="left" w:pos="9090"/>
        </w:tabs>
      </w:pPr>
    </w:p>
    <w:bookmarkEnd w:id="2"/>
    <w:p w14:paraId="708425BF" w14:textId="77777777" w:rsidR="00697D79" w:rsidRDefault="00697D79" w:rsidP="007001FC">
      <w:pPr>
        <w:tabs>
          <w:tab w:val="left" w:pos="9090"/>
        </w:tabs>
      </w:pPr>
    </w:p>
    <w:sectPr w:rsidR="00697D79" w:rsidSect="00CC57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94" w:right="794" w:bottom="79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5D129" w14:textId="77777777" w:rsidR="00110F3B" w:rsidRDefault="00110F3B" w:rsidP="007332FF">
      <w:r>
        <w:separator/>
      </w:r>
    </w:p>
  </w:endnote>
  <w:endnote w:type="continuationSeparator" w:id="0">
    <w:p w14:paraId="4612305E" w14:textId="77777777" w:rsidR="00110F3B" w:rsidRDefault="00110F3B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4ED8F" w14:textId="77777777" w:rsidR="002645D5" w:rsidRDefault="002645D5" w:rsidP="002645D5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2645D5" w:rsidRPr="00132658" w14:paraId="7B495485" w14:textId="77777777" w:rsidTr="001B3D22">
      <w:trPr>
        <w:cantSplit/>
        <w:trHeight w:hRule="exact" w:val="850"/>
      </w:trPr>
      <w:tc>
        <w:tcPr>
          <w:tcW w:w="10318" w:type="dxa"/>
          <w:vAlign w:val="bottom"/>
        </w:tcPr>
        <w:p w14:paraId="7FAA56E5" w14:textId="77777777" w:rsidR="001B3D22" w:rsidRPr="001B3D22" w:rsidRDefault="001B3D22" w:rsidP="001B3D22">
          <w:pPr>
            <w:spacing w:after="0"/>
            <w:rPr>
              <w:rStyle w:val="PageNumber"/>
            </w:rPr>
          </w:pPr>
          <w:r w:rsidRPr="001B3D22"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-197862090"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655CB4">
                <w:rPr>
                  <w:rStyle w:val="PageNumber"/>
                  <w:b/>
                </w:rPr>
                <w:t>HEALTH</w:t>
              </w:r>
            </w:sdtContent>
          </w:sdt>
        </w:p>
        <w:p w14:paraId="44D48820" w14:textId="0FC18488" w:rsidR="001B3D22" w:rsidRDefault="00CC7738" w:rsidP="002645D5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-1121847698"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20-05-19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 w:rsidR="006605D2">
                <w:rPr>
                  <w:rStyle w:val="PageNumber"/>
                </w:rPr>
                <w:t>19 May 2020</w:t>
              </w:r>
            </w:sdtContent>
          </w:sdt>
          <w:r w:rsidR="00931023">
            <w:rPr>
              <w:rStyle w:val="PageNumber"/>
            </w:rPr>
            <w:t xml:space="preserve"> </w:t>
          </w:r>
        </w:p>
        <w:p w14:paraId="2877140F" w14:textId="7D10F478" w:rsidR="002645D5" w:rsidRPr="00AC4488" w:rsidRDefault="002645D5" w:rsidP="002645D5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CC7738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CC7738">
            <w:rPr>
              <w:rStyle w:val="PageNumber"/>
              <w:noProof/>
            </w:rPr>
            <w:t>3</w:t>
          </w:r>
          <w:r w:rsidRPr="00AC4488">
            <w:rPr>
              <w:rStyle w:val="PageNumber"/>
            </w:rPr>
            <w:fldChar w:fldCharType="end"/>
          </w:r>
        </w:p>
      </w:tc>
    </w:tr>
  </w:tbl>
  <w:p w14:paraId="473C60B0" w14:textId="77777777" w:rsidR="002645D5" w:rsidRPr="00B11C67" w:rsidRDefault="002645D5" w:rsidP="002645D5">
    <w:pPr>
      <w:pStyle w:val="Footer"/>
      <w:rPr>
        <w:sz w:val="4"/>
        <w:szCs w:val="4"/>
      </w:rPr>
    </w:pPr>
  </w:p>
  <w:p w14:paraId="725608D7" w14:textId="77777777" w:rsidR="00CA36A0" w:rsidRPr="002645D5" w:rsidRDefault="00CA36A0" w:rsidP="002645D5">
    <w:pPr>
      <w:pStyle w:val="Footer"/>
      <w:rPr>
        <w:rStyle w:val="Hidde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049EC" w14:textId="77777777" w:rsidR="0087320B" w:rsidRDefault="0087320B" w:rsidP="0087320B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2645D5" w:rsidRPr="00132658" w14:paraId="50A9CC74" w14:textId="77777777" w:rsidTr="0087320B">
      <w:trPr>
        <w:cantSplit/>
        <w:trHeight w:hRule="exact" w:val="1134"/>
      </w:trPr>
      <w:tc>
        <w:tcPr>
          <w:tcW w:w="7767" w:type="dxa"/>
          <w:tcBorders>
            <w:top w:val="single" w:sz="4" w:space="0" w:color="auto"/>
          </w:tcBorders>
          <w:vAlign w:val="bottom"/>
        </w:tcPr>
        <w:p w14:paraId="1400A533" w14:textId="77777777" w:rsidR="001B3D22" w:rsidRPr="001B3D22" w:rsidRDefault="001B3D22" w:rsidP="002645D5">
          <w:pPr>
            <w:spacing w:after="0"/>
            <w:rPr>
              <w:rStyle w:val="PageNumber"/>
            </w:rPr>
          </w:pPr>
          <w:r w:rsidRPr="001B3D22">
            <w:rPr>
              <w:rStyle w:val="PageNumber"/>
            </w:rPr>
            <w:t xml:space="preserve">Department of </w:t>
          </w:r>
          <w:sdt>
            <w:sdtPr>
              <w:rPr>
                <w:rStyle w:val="PageNumber"/>
                <w:b/>
              </w:rPr>
              <w:alias w:val="Company"/>
              <w:tag w:val=""/>
              <w:id w:val="1860081984"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>
              <w:rPr>
                <w:rStyle w:val="PageNumber"/>
              </w:rPr>
            </w:sdtEndPr>
            <w:sdtContent>
              <w:r w:rsidR="00655CB4">
                <w:rPr>
                  <w:rStyle w:val="PageNumber"/>
                  <w:b/>
                </w:rPr>
                <w:t>HEALTH</w:t>
              </w:r>
            </w:sdtContent>
          </w:sdt>
        </w:p>
        <w:p w14:paraId="77CE4D6C" w14:textId="29F1DAD1" w:rsidR="00A66DD9" w:rsidRPr="001B3D22" w:rsidRDefault="00CC7738" w:rsidP="002645D5">
          <w:pPr>
            <w:spacing w:after="0"/>
            <w:rPr>
              <w:rStyle w:val="PageNumber"/>
            </w:rPr>
          </w:pPr>
          <w:sdt>
            <w:sdtPr>
              <w:rPr>
                <w:rStyle w:val="PageNumber"/>
              </w:rPr>
              <w:alias w:val="Date"/>
              <w:tag w:val=""/>
              <w:id w:val="1578473972"/>
              <w:dataBinding w:prefixMappings="xmlns:ns0='http://schemas.microsoft.com/office/2006/coverPageProps' " w:xpath="/ns0:CoverPageProperties[1]/ns0:PublishDate[1]" w:storeItemID="{55AF091B-3C7A-41E3-B477-F2FDAA23CFDA}"/>
              <w15:color w:val="000000"/>
              <w:date w:fullDate="2020-05-19T00:00:00Z">
                <w:dateFormat w:val="d MMMM yyyy"/>
                <w:lid w:val="en-AU"/>
                <w:storeMappedDataAs w:val="dateTime"/>
                <w:calendar w:val="gregorian"/>
              </w:date>
            </w:sdtPr>
            <w:sdtEndPr>
              <w:rPr>
                <w:rStyle w:val="PageNumber"/>
              </w:rPr>
            </w:sdtEndPr>
            <w:sdtContent>
              <w:r w:rsidR="006605D2">
                <w:rPr>
                  <w:rStyle w:val="PageNumber"/>
                </w:rPr>
                <w:t>19 May 2020</w:t>
              </w:r>
            </w:sdtContent>
          </w:sdt>
        </w:p>
        <w:p w14:paraId="407D1568" w14:textId="60CFED60" w:rsidR="002645D5" w:rsidRPr="00CE30CF" w:rsidRDefault="002645D5" w:rsidP="002645D5">
          <w:pPr>
            <w:spacing w:after="0"/>
            <w:rPr>
              <w:rStyle w:val="PageNumber"/>
            </w:rPr>
          </w:pPr>
          <w:r w:rsidRPr="001B3D22">
            <w:rPr>
              <w:rStyle w:val="PageNumber"/>
            </w:rPr>
            <w:t xml:space="preserve">Page </w:t>
          </w:r>
          <w:r w:rsidRPr="001B3D22">
            <w:rPr>
              <w:rStyle w:val="PageNumber"/>
            </w:rPr>
            <w:fldChar w:fldCharType="begin"/>
          </w:r>
          <w:r w:rsidRPr="001B3D22">
            <w:rPr>
              <w:rStyle w:val="PageNumber"/>
            </w:rPr>
            <w:instrText xml:space="preserve"> PAGE  \* Arabic  \* MERGEFORMAT </w:instrText>
          </w:r>
          <w:r w:rsidRPr="001B3D22">
            <w:rPr>
              <w:rStyle w:val="PageNumber"/>
            </w:rPr>
            <w:fldChar w:fldCharType="separate"/>
          </w:r>
          <w:r w:rsidR="00CC7738">
            <w:rPr>
              <w:rStyle w:val="PageNumber"/>
              <w:noProof/>
            </w:rPr>
            <w:t>1</w:t>
          </w:r>
          <w:r w:rsidRPr="001B3D22">
            <w:rPr>
              <w:rStyle w:val="PageNumber"/>
            </w:rPr>
            <w:fldChar w:fldCharType="end"/>
          </w:r>
          <w:r w:rsidRPr="001B3D22">
            <w:rPr>
              <w:rStyle w:val="PageNumber"/>
            </w:rPr>
            <w:t xml:space="preserve"> of </w:t>
          </w:r>
          <w:r w:rsidRPr="001B3D22">
            <w:rPr>
              <w:rStyle w:val="PageNumber"/>
            </w:rPr>
            <w:fldChar w:fldCharType="begin"/>
          </w:r>
          <w:r w:rsidRPr="001B3D22">
            <w:rPr>
              <w:rStyle w:val="PageNumber"/>
            </w:rPr>
            <w:instrText xml:space="preserve"> NUMPAGES  \* Arabic  \* MERGEFORMAT </w:instrText>
          </w:r>
          <w:r w:rsidRPr="001B3D22">
            <w:rPr>
              <w:rStyle w:val="PageNumber"/>
            </w:rPr>
            <w:fldChar w:fldCharType="separate"/>
          </w:r>
          <w:r w:rsidR="00CC7738">
            <w:rPr>
              <w:rStyle w:val="PageNumber"/>
              <w:noProof/>
            </w:rPr>
            <w:t>3</w:t>
          </w:r>
          <w:r w:rsidRPr="001B3D22">
            <w:rPr>
              <w:rStyle w:val="PageNumber"/>
            </w:rPr>
            <w:fldChar w:fldCharType="end"/>
          </w:r>
          <w:r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tcBorders>
            <w:top w:val="single" w:sz="4" w:space="0" w:color="auto"/>
          </w:tcBorders>
          <w:vAlign w:val="bottom"/>
        </w:tcPr>
        <w:p w14:paraId="19AB0349" w14:textId="77777777" w:rsidR="002645D5" w:rsidRPr="001E14EB" w:rsidRDefault="00661D1D" w:rsidP="002645D5">
          <w:pPr>
            <w:spacing w:after="0"/>
            <w:jc w:val="right"/>
          </w:pPr>
          <w:r>
            <w:rPr>
              <w:noProof/>
              <w:sz w:val="19"/>
              <w:lang w:eastAsia="en-AU"/>
            </w:rPr>
            <w:drawing>
              <wp:inline distT="0" distB="0" distL="0" distR="0" wp14:anchorId="14E696DC" wp14:editId="6D363C47">
                <wp:extent cx="1574237" cy="561356"/>
                <wp:effectExtent l="0" t="0" r="6985" b="0"/>
                <wp:docPr id="3" name="Picture 3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tg-primary-test-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237" cy="5613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2645D5"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14:paraId="1D155C2E" w14:textId="77777777" w:rsidR="0089368E" w:rsidRPr="007A5EFD" w:rsidRDefault="0089368E" w:rsidP="00D15D88">
    <w:pPr>
      <w:spacing w:after="0"/>
      <w:rPr>
        <w:rStyle w:val="Hidd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7B2C" w14:textId="77777777" w:rsidR="00110F3B" w:rsidRDefault="00110F3B" w:rsidP="007332FF">
      <w:r>
        <w:separator/>
      </w:r>
    </w:p>
  </w:footnote>
  <w:footnote w:type="continuationSeparator" w:id="0">
    <w:p w14:paraId="10B855D1" w14:textId="77777777" w:rsidR="00110F3B" w:rsidRDefault="00110F3B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6BC57" w14:textId="7D266D4E" w:rsidR="00983000" w:rsidRPr="00162207" w:rsidRDefault="0082789C" w:rsidP="00FB3CC5">
    <w:pPr>
      <w:pStyle w:val="Header"/>
    </w:pPr>
    <w:r>
      <w:rPr>
        <w:rStyle w:val="HeaderChar"/>
      </w:rPr>
      <w:t xml:space="preserve">NT COVID-19 Management Plan </w:t>
    </w:r>
    <w:r w:rsidR="001D3B4F">
      <w:rPr>
        <w:rStyle w:val="HeaderChar"/>
      </w:rPr>
      <w:t>Template</w:t>
    </w:r>
    <w:sdt>
      <w:sdtPr>
        <w:rPr>
          <w:rStyle w:val="HeaderChar"/>
        </w:rPr>
        <w:alias w:val="Title"/>
        <w:tag w:val="Title"/>
        <w:id w:val="-1014609639"/>
        <w:lock w:val="sdtLocked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erChar"/>
        </w:rPr>
      </w:sdtEndPr>
      <w:sdtContent>
        <w:r>
          <w:rPr>
            <w:rStyle w:val="HeaderChar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639D4" w14:textId="4D365B19" w:rsidR="00A53CF0" w:rsidRPr="00E908F1" w:rsidRDefault="0082789C" w:rsidP="0082789C">
    <w:pPr>
      <w:pStyle w:val="Title"/>
    </w:pPr>
    <w:r>
      <w:rPr>
        <w:rStyle w:val="TitleChar"/>
      </w:rPr>
      <w:t xml:space="preserve">NT COVID-19 Management Plan </w:t>
    </w:r>
    <w:sdt>
      <w:sdtPr>
        <w:rPr>
          <w:rStyle w:val="TitleChar"/>
        </w:rPr>
        <w:alias w:val="Title"/>
        <w:tag w:val="Title"/>
        <w:id w:val="-509755993"/>
        <w:lock w:val="sdtLocked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>
        <w:rPr>
          <w:rStyle w:val="TitleChar"/>
        </w:rPr>
      </w:sdtEndPr>
      <w:sdtContent>
        <w:r w:rsidR="007001FC">
          <w:rPr>
            <w:rStyle w:val="TitleChar"/>
          </w:rPr>
          <w:t xml:space="preserve">    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1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2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3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4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5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6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7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8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9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0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1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12" w15:restartNumberingAfterBreak="0">
    <w:nsid w:val="25624898"/>
    <w:multiLevelType w:val="hybridMultilevel"/>
    <w:tmpl w:val="99ACF912"/>
    <w:lvl w:ilvl="0" w:tplc="689EF7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14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15" w15:restartNumberingAfterBreak="0">
    <w:nsid w:val="27D83E4D"/>
    <w:multiLevelType w:val="multilevel"/>
    <w:tmpl w:val="3928FD02"/>
    <w:numStyleLink w:val="Bulletlist"/>
  </w:abstractNum>
  <w:abstractNum w:abstractNumId="16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17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18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19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20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1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22" w15:restartNumberingAfterBreak="0">
    <w:nsid w:val="42417B9C"/>
    <w:multiLevelType w:val="hybridMultilevel"/>
    <w:tmpl w:val="BCDA6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D7515"/>
    <w:multiLevelType w:val="hybridMultilevel"/>
    <w:tmpl w:val="E91C6288"/>
    <w:lvl w:ilvl="0" w:tplc="6E703D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25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26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7" w15:restartNumberingAfterBreak="0">
    <w:nsid w:val="53842BC6"/>
    <w:multiLevelType w:val="multilevel"/>
    <w:tmpl w:val="0C78A7AC"/>
    <w:numStyleLink w:val="Tablebulletlist"/>
  </w:abstractNum>
  <w:abstractNum w:abstractNumId="28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9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30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31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32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33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34" w15:restartNumberingAfterBreak="0">
    <w:nsid w:val="6C1C4610"/>
    <w:multiLevelType w:val="hybridMultilevel"/>
    <w:tmpl w:val="400C57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36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37" w15:restartNumberingAfterBreak="0">
    <w:nsid w:val="77361C0A"/>
    <w:multiLevelType w:val="hybridMultilevel"/>
    <w:tmpl w:val="ABE047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BF7A41"/>
    <w:multiLevelType w:val="hybridMultilevel"/>
    <w:tmpl w:val="A54CE804"/>
    <w:lvl w:ilvl="0" w:tplc="6E703D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C4B155B"/>
    <w:multiLevelType w:val="hybridMultilevel"/>
    <w:tmpl w:val="D16A7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20"/>
  </w:num>
  <w:num w:numId="2">
    <w:abstractNumId w:val="11"/>
  </w:num>
  <w:num w:numId="3">
    <w:abstractNumId w:val="39"/>
  </w:num>
  <w:num w:numId="4">
    <w:abstractNumId w:val="25"/>
  </w:num>
  <w:num w:numId="5">
    <w:abstractNumId w:val="16"/>
  </w:num>
  <w:num w:numId="6">
    <w:abstractNumId w:val="7"/>
  </w:num>
  <w:num w:numId="7">
    <w:abstractNumId w:val="27"/>
  </w:num>
  <w:num w:numId="8">
    <w:abstractNumId w:val="15"/>
  </w:num>
  <w:num w:numId="9">
    <w:abstractNumId w:val="37"/>
  </w:num>
  <w:num w:numId="10">
    <w:abstractNumId w:val="22"/>
  </w:num>
  <w:num w:numId="11">
    <w:abstractNumId w:val="34"/>
  </w:num>
  <w:num w:numId="12">
    <w:abstractNumId w:val="12"/>
  </w:num>
  <w:num w:numId="13">
    <w:abstractNumId w:val="40"/>
  </w:num>
  <w:num w:numId="14">
    <w:abstractNumId w:val="38"/>
  </w:num>
  <w:num w:numId="15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16"/>
    <w:rsid w:val="00001DDF"/>
    <w:rsid w:val="0000322D"/>
    <w:rsid w:val="00007670"/>
    <w:rsid w:val="00010665"/>
    <w:rsid w:val="00014773"/>
    <w:rsid w:val="00020347"/>
    <w:rsid w:val="0002393A"/>
    <w:rsid w:val="00027DB8"/>
    <w:rsid w:val="00031A96"/>
    <w:rsid w:val="00040681"/>
    <w:rsid w:val="00040BF3"/>
    <w:rsid w:val="0004211C"/>
    <w:rsid w:val="00043F16"/>
    <w:rsid w:val="00046C59"/>
    <w:rsid w:val="00051362"/>
    <w:rsid w:val="00051F45"/>
    <w:rsid w:val="00052953"/>
    <w:rsid w:val="0005341A"/>
    <w:rsid w:val="00056DEF"/>
    <w:rsid w:val="00056EDC"/>
    <w:rsid w:val="0006635A"/>
    <w:rsid w:val="000712D3"/>
    <w:rsid w:val="000720BE"/>
    <w:rsid w:val="0007259C"/>
    <w:rsid w:val="000748D4"/>
    <w:rsid w:val="00080202"/>
    <w:rsid w:val="00080DCD"/>
    <w:rsid w:val="00080E22"/>
    <w:rsid w:val="00082573"/>
    <w:rsid w:val="00082E34"/>
    <w:rsid w:val="000834BD"/>
    <w:rsid w:val="000840A3"/>
    <w:rsid w:val="000849D4"/>
    <w:rsid w:val="00085062"/>
    <w:rsid w:val="00086A5F"/>
    <w:rsid w:val="000911EF"/>
    <w:rsid w:val="000962C5"/>
    <w:rsid w:val="00097865"/>
    <w:rsid w:val="000A271B"/>
    <w:rsid w:val="000A2F81"/>
    <w:rsid w:val="000A3EC1"/>
    <w:rsid w:val="000A4317"/>
    <w:rsid w:val="000A559C"/>
    <w:rsid w:val="000B0076"/>
    <w:rsid w:val="000B2CA1"/>
    <w:rsid w:val="000C23BA"/>
    <w:rsid w:val="000C4B60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0F3B"/>
    <w:rsid w:val="001137EC"/>
    <w:rsid w:val="001152F5"/>
    <w:rsid w:val="00115548"/>
    <w:rsid w:val="00117743"/>
    <w:rsid w:val="00117F5B"/>
    <w:rsid w:val="00132658"/>
    <w:rsid w:val="001343E2"/>
    <w:rsid w:val="00150DC0"/>
    <w:rsid w:val="00156CD4"/>
    <w:rsid w:val="00156DE6"/>
    <w:rsid w:val="0016153B"/>
    <w:rsid w:val="00162207"/>
    <w:rsid w:val="00164A3E"/>
    <w:rsid w:val="00166083"/>
    <w:rsid w:val="00166FF6"/>
    <w:rsid w:val="00176123"/>
    <w:rsid w:val="00181620"/>
    <w:rsid w:val="001827F3"/>
    <w:rsid w:val="00187130"/>
    <w:rsid w:val="001957AD"/>
    <w:rsid w:val="00196F8E"/>
    <w:rsid w:val="001A2B7F"/>
    <w:rsid w:val="001A3AFD"/>
    <w:rsid w:val="001A496C"/>
    <w:rsid w:val="001A576A"/>
    <w:rsid w:val="001A744B"/>
    <w:rsid w:val="001B28DA"/>
    <w:rsid w:val="001B2B6C"/>
    <w:rsid w:val="001B3D22"/>
    <w:rsid w:val="001D01C4"/>
    <w:rsid w:val="001D3B4F"/>
    <w:rsid w:val="001D4DA9"/>
    <w:rsid w:val="001D4F99"/>
    <w:rsid w:val="001D52B0"/>
    <w:rsid w:val="001D5A18"/>
    <w:rsid w:val="001D7C37"/>
    <w:rsid w:val="001D7CA4"/>
    <w:rsid w:val="001E057F"/>
    <w:rsid w:val="001E14EB"/>
    <w:rsid w:val="001E4EEC"/>
    <w:rsid w:val="001F09C9"/>
    <w:rsid w:val="001F59E6"/>
    <w:rsid w:val="00202D7E"/>
    <w:rsid w:val="00203F1C"/>
    <w:rsid w:val="002044FA"/>
    <w:rsid w:val="002063B1"/>
    <w:rsid w:val="00206936"/>
    <w:rsid w:val="00206C6F"/>
    <w:rsid w:val="00206FBD"/>
    <w:rsid w:val="00207746"/>
    <w:rsid w:val="002215E9"/>
    <w:rsid w:val="00230031"/>
    <w:rsid w:val="00235C01"/>
    <w:rsid w:val="00247343"/>
    <w:rsid w:val="002645D5"/>
    <w:rsid w:val="0026532D"/>
    <w:rsid w:val="00265C56"/>
    <w:rsid w:val="00270666"/>
    <w:rsid w:val="002716CD"/>
    <w:rsid w:val="00274D4B"/>
    <w:rsid w:val="002806F5"/>
    <w:rsid w:val="00281577"/>
    <w:rsid w:val="002926BC"/>
    <w:rsid w:val="00293A72"/>
    <w:rsid w:val="002A0160"/>
    <w:rsid w:val="002A30C3"/>
    <w:rsid w:val="002A6F6A"/>
    <w:rsid w:val="002A7194"/>
    <w:rsid w:val="002A7712"/>
    <w:rsid w:val="002B02A6"/>
    <w:rsid w:val="002B38F7"/>
    <w:rsid w:val="002B4F50"/>
    <w:rsid w:val="002B5591"/>
    <w:rsid w:val="002B6AA4"/>
    <w:rsid w:val="002C0BEF"/>
    <w:rsid w:val="002C1256"/>
    <w:rsid w:val="002C1FE9"/>
    <w:rsid w:val="002C21A2"/>
    <w:rsid w:val="002D3A57"/>
    <w:rsid w:val="002D7D05"/>
    <w:rsid w:val="002E14C8"/>
    <w:rsid w:val="002E177B"/>
    <w:rsid w:val="002E20C8"/>
    <w:rsid w:val="002E4290"/>
    <w:rsid w:val="002E4B54"/>
    <w:rsid w:val="002E66A6"/>
    <w:rsid w:val="002F0DB1"/>
    <w:rsid w:val="002F2885"/>
    <w:rsid w:val="002F45A1"/>
    <w:rsid w:val="0030203D"/>
    <w:rsid w:val="003037F9"/>
    <w:rsid w:val="0030583E"/>
    <w:rsid w:val="00307FE1"/>
    <w:rsid w:val="0031023D"/>
    <w:rsid w:val="003164BA"/>
    <w:rsid w:val="0032013E"/>
    <w:rsid w:val="00320187"/>
    <w:rsid w:val="003258E6"/>
    <w:rsid w:val="003306E3"/>
    <w:rsid w:val="00342283"/>
    <w:rsid w:val="00343A87"/>
    <w:rsid w:val="00344A36"/>
    <w:rsid w:val="003456F4"/>
    <w:rsid w:val="00347FB6"/>
    <w:rsid w:val="003504FD"/>
    <w:rsid w:val="00350881"/>
    <w:rsid w:val="00354DD9"/>
    <w:rsid w:val="0035781C"/>
    <w:rsid w:val="00357D55"/>
    <w:rsid w:val="00363513"/>
    <w:rsid w:val="003657E5"/>
    <w:rsid w:val="0036589C"/>
    <w:rsid w:val="00371312"/>
    <w:rsid w:val="00371DC7"/>
    <w:rsid w:val="00377A9D"/>
    <w:rsid w:val="00377B21"/>
    <w:rsid w:val="00387DB7"/>
    <w:rsid w:val="00390862"/>
    <w:rsid w:val="00390CE3"/>
    <w:rsid w:val="00394876"/>
    <w:rsid w:val="00394AAF"/>
    <w:rsid w:val="00394CE5"/>
    <w:rsid w:val="0039602B"/>
    <w:rsid w:val="003A6341"/>
    <w:rsid w:val="003B67FD"/>
    <w:rsid w:val="003B6A61"/>
    <w:rsid w:val="003C51FD"/>
    <w:rsid w:val="003C7BC0"/>
    <w:rsid w:val="003D0F63"/>
    <w:rsid w:val="003D42C0"/>
    <w:rsid w:val="003D4A8F"/>
    <w:rsid w:val="003D5B29"/>
    <w:rsid w:val="003D7818"/>
    <w:rsid w:val="003E2445"/>
    <w:rsid w:val="003E3BB2"/>
    <w:rsid w:val="003F07E7"/>
    <w:rsid w:val="003F5B58"/>
    <w:rsid w:val="003F7E65"/>
    <w:rsid w:val="0040222A"/>
    <w:rsid w:val="0040262D"/>
    <w:rsid w:val="00402A05"/>
    <w:rsid w:val="004047BC"/>
    <w:rsid w:val="004100F7"/>
    <w:rsid w:val="00414CB3"/>
    <w:rsid w:val="0041563D"/>
    <w:rsid w:val="00426E25"/>
    <w:rsid w:val="00427D9C"/>
    <w:rsid w:val="00427E7E"/>
    <w:rsid w:val="00433C60"/>
    <w:rsid w:val="0043465D"/>
    <w:rsid w:val="00443B6E"/>
    <w:rsid w:val="004478F4"/>
    <w:rsid w:val="00450636"/>
    <w:rsid w:val="0045420A"/>
    <w:rsid w:val="004554D4"/>
    <w:rsid w:val="0045632E"/>
    <w:rsid w:val="00461744"/>
    <w:rsid w:val="00464E88"/>
    <w:rsid w:val="00466185"/>
    <w:rsid w:val="00466303"/>
    <w:rsid w:val="004668A7"/>
    <w:rsid w:val="00466C1E"/>
    <w:rsid w:val="00466D96"/>
    <w:rsid w:val="00467747"/>
    <w:rsid w:val="00470017"/>
    <w:rsid w:val="0047105A"/>
    <w:rsid w:val="00473C98"/>
    <w:rsid w:val="00474965"/>
    <w:rsid w:val="00477677"/>
    <w:rsid w:val="00482DF8"/>
    <w:rsid w:val="00483BB8"/>
    <w:rsid w:val="004864DE"/>
    <w:rsid w:val="004902EA"/>
    <w:rsid w:val="00494BE5"/>
    <w:rsid w:val="00495C12"/>
    <w:rsid w:val="00495E30"/>
    <w:rsid w:val="00496AFD"/>
    <w:rsid w:val="004A0EBA"/>
    <w:rsid w:val="004A2538"/>
    <w:rsid w:val="004A331E"/>
    <w:rsid w:val="004A3CC9"/>
    <w:rsid w:val="004B0C15"/>
    <w:rsid w:val="004B35EA"/>
    <w:rsid w:val="004B69E4"/>
    <w:rsid w:val="004C6C39"/>
    <w:rsid w:val="004D075F"/>
    <w:rsid w:val="004D1B76"/>
    <w:rsid w:val="004D344E"/>
    <w:rsid w:val="004D421C"/>
    <w:rsid w:val="004D6C79"/>
    <w:rsid w:val="004E019E"/>
    <w:rsid w:val="004E06EC"/>
    <w:rsid w:val="004E0A3F"/>
    <w:rsid w:val="004E2CB7"/>
    <w:rsid w:val="004F016A"/>
    <w:rsid w:val="00500F94"/>
    <w:rsid w:val="00502FB3"/>
    <w:rsid w:val="00503DE9"/>
    <w:rsid w:val="0050530C"/>
    <w:rsid w:val="00505DEA"/>
    <w:rsid w:val="005060E5"/>
    <w:rsid w:val="00507782"/>
    <w:rsid w:val="00512A04"/>
    <w:rsid w:val="00520499"/>
    <w:rsid w:val="0052341C"/>
    <w:rsid w:val="005249F5"/>
    <w:rsid w:val="005260F7"/>
    <w:rsid w:val="00534966"/>
    <w:rsid w:val="00543BD1"/>
    <w:rsid w:val="00551CF4"/>
    <w:rsid w:val="005541A4"/>
    <w:rsid w:val="00556113"/>
    <w:rsid w:val="005621C4"/>
    <w:rsid w:val="00564C12"/>
    <w:rsid w:val="005654B8"/>
    <w:rsid w:val="00574836"/>
    <w:rsid w:val="005762CC"/>
    <w:rsid w:val="00582D3D"/>
    <w:rsid w:val="00584923"/>
    <w:rsid w:val="00590040"/>
    <w:rsid w:val="00595386"/>
    <w:rsid w:val="005960D8"/>
    <w:rsid w:val="00597234"/>
    <w:rsid w:val="005A242F"/>
    <w:rsid w:val="005A4AC0"/>
    <w:rsid w:val="005A4B8C"/>
    <w:rsid w:val="005A539B"/>
    <w:rsid w:val="005A5FDF"/>
    <w:rsid w:val="005B0FB7"/>
    <w:rsid w:val="005B122A"/>
    <w:rsid w:val="005B1FCB"/>
    <w:rsid w:val="005B5AC2"/>
    <w:rsid w:val="005B62DB"/>
    <w:rsid w:val="005C2833"/>
    <w:rsid w:val="005E141A"/>
    <w:rsid w:val="005E144D"/>
    <w:rsid w:val="005E1500"/>
    <w:rsid w:val="005E3A43"/>
    <w:rsid w:val="005F0B17"/>
    <w:rsid w:val="005F77C7"/>
    <w:rsid w:val="00620675"/>
    <w:rsid w:val="00622910"/>
    <w:rsid w:val="006254B6"/>
    <w:rsid w:val="00627FC8"/>
    <w:rsid w:val="006433C3"/>
    <w:rsid w:val="00650F5B"/>
    <w:rsid w:val="0065140C"/>
    <w:rsid w:val="00655CB4"/>
    <w:rsid w:val="006605D2"/>
    <w:rsid w:val="00661D1D"/>
    <w:rsid w:val="00665916"/>
    <w:rsid w:val="006670D7"/>
    <w:rsid w:val="006719EA"/>
    <w:rsid w:val="00671F13"/>
    <w:rsid w:val="0067400A"/>
    <w:rsid w:val="006822E5"/>
    <w:rsid w:val="006847AD"/>
    <w:rsid w:val="00684994"/>
    <w:rsid w:val="0069114B"/>
    <w:rsid w:val="006944C1"/>
    <w:rsid w:val="00696B73"/>
    <w:rsid w:val="00697D79"/>
    <w:rsid w:val="006A2861"/>
    <w:rsid w:val="006A756A"/>
    <w:rsid w:val="006B09D5"/>
    <w:rsid w:val="006B5953"/>
    <w:rsid w:val="006B7FE0"/>
    <w:rsid w:val="006D66F7"/>
    <w:rsid w:val="006E283C"/>
    <w:rsid w:val="006E5E65"/>
    <w:rsid w:val="007001FC"/>
    <w:rsid w:val="0070065F"/>
    <w:rsid w:val="00705C9D"/>
    <w:rsid w:val="00705F13"/>
    <w:rsid w:val="00714E58"/>
    <w:rsid w:val="00714F1D"/>
    <w:rsid w:val="00715225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461AD"/>
    <w:rsid w:val="00755248"/>
    <w:rsid w:val="0076190B"/>
    <w:rsid w:val="0076355D"/>
    <w:rsid w:val="00763A2D"/>
    <w:rsid w:val="007676A4"/>
    <w:rsid w:val="00774C1B"/>
    <w:rsid w:val="00777795"/>
    <w:rsid w:val="00783A57"/>
    <w:rsid w:val="00784C92"/>
    <w:rsid w:val="007859CD"/>
    <w:rsid w:val="00785C24"/>
    <w:rsid w:val="007907E4"/>
    <w:rsid w:val="00793CE4"/>
    <w:rsid w:val="00796461"/>
    <w:rsid w:val="007A5EFD"/>
    <w:rsid w:val="007A6A4F"/>
    <w:rsid w:val="007A7AD8"/>
    <w:rsid w:val="007B03F5"/>
    <w:rsid w:val="007B5C09"/>
    <w:rsid w:val="007B5DA2"/>
    <w:rsid w:val="007C0966"/>
    <w:rsid w:val="007C19E7"/>
    <w:rsid w:val="007C5CFD"/>
    <w:rsid w:val="007C6D9F"/>
    <w:rsid w:val="007D4893"/>
    <w:rsid w:val="007D48A4"/>
    <w:rsid w:val="007E70CF"/>
    <w:rsid w:val="007E74A4"/>
    <w:rsid w:val="007F04D3"/>
    <w:rsid w:val="007F1B6F"/>
    <w:rsid w:val="007F263F"/>
    <w:rsid w:val="008015A8"/>
    <w:rsid w:val="00802F78"/>
    <w:rsid w:val="0080766E"/>
    <w:rsid w:val="00811169"/>
    <w:rsid w:val="00815297"/>
    <w:rsid w:val="008170DB"/>
    <w:rsid w:val="00817BA1"/>
    <w:rsid w:val="00823022"/>
    <w:rsid w:val="0082634E"/>
    <w:rsid w:val="0082789C"/>
    <w:rsid w:val="00830853"/>
    <w:rsid w:val="008313C4"/>
    <w:rsid w:val="00831D45"/>
    <w:rsid w:val="00835434"/>
    <w:rsid w:val="008358C0"/>
    <w:rsid w:val="00836E22"/>
    <w:rsid w:val="00841B39"/>
    <w:rsid w:val="00842838"/>
    <w:rsid w:val="008479D4"/>
    <w:rsid w:val="00854EC1"/>
    <w:rsid w:val="00856977"/>
    <w:rsid w:val="0085797F"/>
    <w:rsid w:val="00860028"/>
    <w:rsid w:val="00861DC3"/>
    <w:rsid w:val="00865DCB"/>
    <w:rsid w:val="00867019"/>
    <w:rsid w:val="00872B4E"/>
    <w:rsid w:val="00872EF1"/>
    <w:rsid w:val="0087320B"/>
    <w:rsid w:val="008735A9"/>
    <w:rsid w:val="00877BC5"/>
    <w:rsid w:val="00877D20"/>
    <w:rsid w:val="00881C48"/>
    <w:rsid w:val="00885B80"/>
    <w:rsid w:val="00885C30"/>
    <w:rsid w:val="00885E9B"/>
    <w:rsid w:val="0089368E"/>
    <w:rsid w:val="00893C96"/>
    <w:rsid w:val="0089500A"/>
    <w:rsid w:val="00897C94"/>
    <w:rsid w:val="008A0277"/>
    <w:rsid w:val="008A6C2B"/>
    <w:rsid w:val="008A7C12"/>
    <w:rsid w:val="008B03CE"/>
    <w:rsid w:val="008B521D"/>
    <w:rsid w:val="008B529E"/>
    <w:rsid w:val="008C17FB"/>
    <w:rsid w:val="008C70BB"/>
    <w:rsid w:val="008D1B00"/>
    <w:rsid w:val="008D57B8"/>
    <w:rsid w:val="008E03FC"/>
    <w:rsid w:val="008E4250"/>
    <w:rsid w:val="008E510B"/>
    <w:rsid w:val="008F796A"/>
    <w:rsid w:val="00902B13"/>
    <w:rsid w:val="0090473C"/>
    <w:rsid w:val="00911941"/>
    <w:rsid w:val="0092024D"/>
    <w:rsid w:val="00925146"/>
    <w:rsid w:val="00925F0F"/>
    <w:rsid w:val="00931023"/>
    <w:rsid w:val="00932F6B"/>
    <w:rsid w:val="00934E50"/>
    <w:rsid w:val="009435D4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1B46"/>
    <w:rsid w:val="009A5897"/>
    <w:rsid w:val="009A5F24"/>
    <w:rsid w:val="009B0B3E"/>
    <w:rsid w:val="009B1913"/>
    <w:rsid w:val="009B1BF1"/>
    <w:rsid w:val="009B6657"/>
    <w:rsid w:val="009B6966"/>
    <w:rsid w:val="009C094C"/>
    <w:rsid w:val="009D0EB5"/>
    <w:rsid w:val="009D14F9"/>
    <w:rsid w:val="009D2B74"/>
    <w:rsid w:val="009D63FF"/>
    <w:rsid w:val="009E175D"/>
    <w:rsid w:val="009E3CC2"/>
    <w:rsid w:val="009E604A"/>
    <w:rsid w:val="009F06BD"/>
    <w:rsid w:val="009F2A4D"/>
    <w:rsid w:val="009F4E16"/>
    <w:rsid w:val="009F71EE"/>
    <w:rsid w:val="00A00828"/>
    <w:rsid w:val="00A03290"/>
    <w:rsid w:val="00A0387E"/>
    <w:rsid w:val="00A05BFD"/>
    <w:rsid w:val="00A07490"/>
    <w:rsid w:val="00A10655"/>
    <w:rsid w:val="00A12B64"/>
    <w:rsid w:val="00A22C38"/>
    <w:rsid w:val="00A22D3C"/>
    <w:rsid w:val="00A25193"/>
    <w:rsid w:val="00A26E80"/>
    <w:rsid w:val="00A31AE8"/>
    <w:rsid w:val="00A3739D"/>
    <w:rsid w:val="00A3761F"/>
    <w:rsid w:val="00A37DDA"/>
    <w:rsid w:val="00A45005"/>
    <w:rsid w:val="00A53CF0"/>
    <w:rsid w:val="00A66DD9"/>
    <w:rsid w:val="00A7620F"/>
    <w:rsid w:val="00A76790"/>
    <w:rsid w:val="00A925EC"/>
    <w:rsid w:val="00A929AA"/>
    <w:rsid w:val="00A92B6B"/>
    <w:rsid w:val="00AA541E"/>
    <w:rsid w:val="00AD0DA4"/>
    <w:rsid w:val="00AD4169"/>
    <w:rsid w:val="00AD5DA0"/>
    <w:rsid w:val="00AE193F"/>
    <w:rsid w:val="00AE25C6"/>
    <w:rsid w:val="00AE2A8A"/>
    <w:rsid w:val="00AE306C"/>
    <w:rsid w:val="00AF28C1"/>
    <w:rsid w:val="00AF660F"/>
    <w:rsid w:val="00B02EF1"/>
    <w:rsid w:val="00B07C97"/>
    <w:rsid w:val="00B11C67"/>
    <w:rsid w:val="00B15754"/>
    <w:rsid w:val="00B16002"/>
    <w:rsid w:val="00B2046E"/>
    <w:rsid w:val="00B20E8B"/>
    <w:rsid w:val="00B257E1"/>
    <w:rsid w:val="00B2599A"/>
    <w:rsid w:val="00B2682F"/>
    <w:rsid w:val="00B27AC4"/>
    <w:rsid w:val="00B31D3A"/>
    <w:rsid w:val="00B343CC"/>
    <w:rsid w:val="00B44F77"/>
    <w:rsid w:val="00B5084A"/>
    <w:rsid w:val="00B606A1"/>
    <w:rsid w:val="00B614F7"/>
    <w:rsid w:val="00B61B26"/>
    <w:rsid w:val="00B63235"/>
    <w:rsid w:val="00B632D1"/>
    <w:rsid w:val="00B65E6B"/>
    <w:rsid w:val="00B674EB"/>
    <w:rsid w:val="00B675B2"/>
    <w:rsid w:val="00B76A70"/>
    <w:rsid w:val="00B77342"/>
    <w:rsid w:val="00B77D00"/>
    <w:rsid w:val="00B81261"/>
    <w:rsid w:val="00B8223E"/>
    <w:rsid w:val="00B832AE"/>
    <w:rsid w:val="00B83E0C"/>
    <w:rsid w:val="00B86678"/>
    <w:rsid w:val="00B92F9B"/>
    <w:rsid w:val="00B941B3"/>
    <w:rsid w:val="00B96513"/>
    <w:rsid w:val="00B96CB1"/>
    <w:rsid w:val="00BA1A56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C034EB"/>
    <w:rsid w:val="00C10B5E"/>
    <w:rsid w:val="00C10F10"/>
    <w:rsid w:val="00C11E6F"/>
    <w:rsid w:val="00C15D4D"/>
    <w:rsid w:val="00C175DC"/>
    <w:rsid w:val="00C30171"/>
    <w:rsid w:val="00C309D8"/>
    <w:rsid w:val="00C43519"/>
    <w:rsid w:val="00C45263"/>
    <w:rsid w:val="00C51537"/>
    <w:rsid w:val="00C52BC3"/>
    <w:rsid w:val="00C53ECF"/>
    <w:rsid w:val="00C61AFA"/>
    <w:rsid w:val="00C61D64"/>
    <w:rsid w:val="00C62099"/>
    <w:rsid w:val="00C64EA3"/>
    <w:rsid w:val="00C72867"/>
    <w:rsid w:val="00C75E81"/>
    <w:rsid w:val="00C82F6D"/>
    <w:rsid w:val="00C86609"/>
    <w:rsid w:val="00C91CD0"/>
    <w:rsid w:val="00C92B4C"/>
    <w:rsid w:val="00C954F6"/>
    <w:rsid w:val="00C96318"/>
    <w:rsid w:val="00CA12E9"/>
    <w:rsid w:val="00CA36A0"/>
    <w:rsid w:val="00CA6BC5"/>
    <w:rsid w:val="00CB5D22"/>
    <w:rsid w:val="00CC2F1A"/>
    <w:rsid w:val="00CC571B"/>
    <w:rsid w:val="00CC61CD"/>
    <w:rsid w:val="00CC6C02"/>
    <w:rsid w:val="00CC737B"/>
    <w:rsid w:val="00CC7738"/>
    <w:rsid w:val="00CD5011"/>
    <w:rsid w:val="00CE640F"/>
    <w:rsid w:val="00CE76BC"/>
    <w:rsid w:val="00CF540E"/>
    <w:rsid w:val="00D02F07"/>
    <w:rsid w:val="00D15866"/>
    <w:rsid w:val="00D15D88"/>
    <w:rsid w:val="00D27D49"/>
    <w:rsid w:val="00D27EBE"/>
    <w:rsid w:val="00D34336"/>
    <w:rsid w:val="00D35349"/>
    <w:rsid w:val="00D35D55"/>
    <w:rsid w:val="00D36A49"/>
    <w:rsid w:val="00D37017"/>
    <w:rsid w:val="00D517C6"/>
    <w:rsid w:val="00D71D84"/>
    <w:rsid w:val="00D72464"/>
    <w:rsid w:val="00D72A57"/>
    <w:rsid w:val="00D768EB"/>
    <w:rsid w:val="00D8058A"/>
    <w:rsid w:val="00D81E17"/>
    <w:rsid w:val="00D82D1E"/>
    <w:rsid w:val="00D832D9"/>
    <w:rsid w:val="00D83EC2"/>
    <w:rsid w:val="00D904C6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01BE"/>
    <w:rsid w:val="00DD4E59"/>
    <w:rsid w:val="00DE0D77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5CB"/>
    <w:rsid w:val="00E239FF"/>
    <w:rsid w:val="00E27D7B"/>
    <w:rsid w:val="00E30556"/>
    <w:rsid w:val="00E30981"/>
    <w:rsid w:val="00E30A82"/>
    <w:rsid w:val="00E32991"/>
    <w:rsid w:val="00E33136"/>
    <w:rsid w:val="00E34D7C"/>
    <w:rsid w:val="00E3598A"/>
    <w:rsid w:val="00E3723D"/>
    <w:rsid w:val="00E41C0C"/>
    <w:rsid w:val="00E43797"/>
    <w:rsid w:val="00E44C89"/>
    <w:rsid w:val="00E457A6"/>
    <w:rsid w:val="00E61BA2"/>
    <w:rsid w:val="00E63864"/>
    <w:rsid w:val="00E6403F"/>
    <w:rsid w:val="00E71B48"/>
    <w:rsid w:val="00E75451"/>
    <w:rsid w:val="00E770C4"/>
    <w:rsid w:val="00E84C5A"/>
    <w:rsid w:val="00E861DB"/>
    <w:rsid w:val="00E908F1"/>
    <w:rsid w:val="00E93406"/>
    <w:rsid w:val="00E956C5"/>
    <w:rsid w:val="00E95C39"/>
    <w:rsid w:val="00EA07AE"/>
    <w:rsid w:val="00EA0B90"/>
    <w:rsid w:val="00EA2C39"/>
    <w:rsid w:val="00EB0A3C"/>
    <w:rsid w:val="00EB0A96"/>
    <w:rsid w:val="00EB77F9"/>
    <w:rsid w:val="00EC5769"/>
    <w:rsid w:val="00EC7BDA"/>
    <w:rsid w:val="00EC7D00"/>
    <w:rsid w:val="00ED0304"/>
    <w:rsid w:val="00ED4FF7"/>
    <w:rsid w:val="00ED5B7B"/>
    <w:rsid w:val="00EE38FA"/>
    <w:rsid w:val="00EE3E2C"/>
    <w:rsid w:val="00EE5D23"/>
    <w:rsid w:val="00EE6051"/>
    <w:rsid w:val="00EE750D"/>
    <w:rsid w:val="00EF051F"/>
    <w:rsid w:val="00EF3CA4"/>
    <w:rsid w:val="00EF49A8"/>
    <w:rsid w:val="00EF7859"/>
    <w:rsid w:val="00F014DA"/>
    <w:rsid w:val="00F01BB0"/>
    <w:rsid w:val="00F02591"/>
    <w:rsid w:val="00F15931"/>
    <w:rsid w:val="00F467B9"/>
    <w:rsid w:val="00F5696E"/>
    <w:rsid w:val="00F60EFF"/>
    <w:rsid w:val="00F67D2D"/>
    <w:rsid w:val="00F76BC0"/>
    <w:rsid w:val="00F858F2"/>
    <w:rsid w:val="00F860CC"/>
    <w:rsid w:val="00F94398"/>
    <w:rsid w:val="00FB2B56"/>
    <w:rsid w:val="00FB3CC5"/>
    <w:rsid w:val="00FB55D5"/>
    <w:rsid w:val="00FB7F9B"/>
    <w:rsid w:val="00FC12BF"/>
    <w:rsid w:val="00FC2C60"/>
    <w:rsid w:val="00FD3E6F"/>
    <w:rsid w:val="00FD51B9"/>
    <w:rsid w:val="00FD5849"/>
    <w:rsid w:val="00FE03E4"/>
    <w:rsid w:val="00FE2A39"/>
    <w:rsid w:val="00FE64F7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0559890"/>
  <w15:docId w15:val="{63F8AF82-F688-488A-823E-4422F0BB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="Calibri" w:hAnsi="Lato" w:cs="Times New Roman"/>
        <w:sz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" w:unhideWhenUsed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277"/>
  </w:style>
  <w:style w:type="paragraph" w:styleId="Heading1">
    <w:name w:val="heading 1"/>
    <w:basedOn w:val="Normal"/>
    <w:next w:val="Normal"/>
    <w:link w:val="Heading1Char"/>
    <w:uiPriority w:val="3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D15D88"/>
    <w:pPr>
      <w:keepNext/>
      <w:keepLines/>
      <w:spacing w:before="240"/>
      <w:outlineLvl w:val="1"/>
    </w:pPr>
    <w:rPr>
      <w:rFonts w:ascii="Lato Semibold" w:eastAsia="Times New Roman" w:hAnsi="Lato Semibold"/>
      <w:color w:val="1F1F5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3"/>
    <w:rsid w:val="00D15D88"/>
    <w:pPr>
      <w:keepNext/>
      <w:keepLines/>
      <w:spacing w:before="240"/>
      <w:outlineLvl w:val="2"/>
    </w:pPr>
    <w:rPr>
      <w:rFonts w:ascii="Lato Semibold" w:hAnsi="Lato Semibold" w:cs="Arial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3"/>
    <w:rsid w:val="00CC6C02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3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3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3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3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3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3"/>
    <w:rsid w:val="003F7E65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3F7E65"/>
    <w:rPr>
      <w:rFonts w:ascii="Lato Semibold" w:eastAsia="Times New Roman" w:hAnsi="Lato Semibold"/>
      <w:color w:val="1F1F5F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E235CB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E235CB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3"/>
    <w:rsid w:val="003F7E65"/>
    <w:rPr>
      <w:rFonts w:ascii="Lato Semibold" w:hAnsi="Lato Semibold" w:cs="Arial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qFormat/>
    <w:rsid w:val="00A53CF0"/>
    <w:pPr>
      <w:numPr>
        <w:ilvl w:val="1"/>
      </w:numPr>
      <w:spacing w:after="160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3"/>
    <w:rsid w:val="003F7E65"/>
    <w:rPr>
      <w:rFonts w:ascii="Lato Semibold" w:eastAsia="Times New Roman" w:hAnsi="Lato Semibold"/>
      <w:bCs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rFonts w:ascii="Lato" w:hAnsi="Lato"/>
      <w:color w:val="808080"/>
      <w:sz w:val="22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3"/>
    <w:semiHidden/>
    <w:rsid w:val="003F7E65"/>
    <w:rPr>
      <w:rFonts w:ascii="Lato" w:hAnsi="Lato"/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3F7E65"/>
    <w:rPr>
      <w:rFonts w:ascii="Lato" w:hAnsi="Lato"/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3F7E65"/>
    <w:rPr>
      <w:rFonts w:ascii="Lato" w:hAnsi="Lato"/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3F7E65"/>
    <w:rPr>
      <w:rFonts w:ascii="Lato" w:hAnsi="Lato"/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3F7E65"/>
    <w:rPr>
      <w:rFonts w:ascii="Lato" w:hAnsi="Lato"/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rFonts w:ascii="Lato" w:hAnsi="Lato"/>
      <w:color w:val="0563C1" w:themeColor="hyperlink"/>
      <w:sz w:val="22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CA36A0"/>
    <w:pPr>
      <w:spacing w:before="40" w:after="40"/>
    </w:pPr>
    <w:rPr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 w:themeFill="background1" w:themeFillShade="D9"/>
      </w:tcPr>
    </w:tblStylePr>
    <w:tblStylePr w:type="lastRow">
      <w:rPr>
        <w:rFonts w:ascii="Arial" w:hAnsi="Arial"/>
        <w:b/>
        <w:color w:val="auto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2645D5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table" w:customStyle="1" w:styleId="NTGTable1">
    <w:name w:val="NTG Table1"/>
    <w:basedOn w:val="TableGrid"/>
    <w:uiPriority w:val="99"/>
    <w:rsid w:val="007A5EFD"/>
    <w:pPr>
      <w:spacing w:after="40"/>
    </w:pPr>
    <w:rPr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character" w:customStyle="1" w:styleId="Requiredfieldmark">
    <w:name w:val="Required field mark"/>
    <w:uiPriority w:val="3"/>
    <w:qFormat/>
    <w:rsid w:val="007A5EFD"/>
    <w:rPr>
      <w:rFonts w:ascii="Lato" w:hAnsi="Lato"/>
      <w:b/>
      <w:bCs/>
      <w:color w:val="C00000"/>
      <w:sz w:val="22"/>
    </w:rPr>
  </w:style>
  <w:style w:type="character" w:customStyle="1" w:styleId="Questionlabel">
    <w:name w:val="Question label"/>
    <w:basedOn w:val="DefaultParagraphFont"/>
    <w:uiPriority w:val="3"/>
    <w:qFormat/>
    <w:rsid w:val="007A5EFD"/>
    <w:rPr>
      <w:rFonts w:ascii="Lato" w:hAnsi="Lato"/>
      <w:b/>
      <w:bCs/>
      <w:sz w:val="22"/>
    </w:rPr>
  </w:style>
  <w:style w:type="character" w:customStyle="1" w:styleId="Hidden">
    <w:name w:val="Hidden"/>
    <w:basedOn w:val="DefaultParagraphFont"/>
    <w:uiPriority w:val="6"/>
    <w:rsid w:val="00354DD9"/>
    <w:rPr>
      <w:rFonts w:ascii="Lato" w:hAnsi="Lato"/>
      <w:color w:val="FFFFFF" w:themeColor="background1"/>
      <w:sz w:val="2"/>
    </w:rPr>
  </w:style>
  <w:style w:type="paragraph" w:styleId="Header">
    <w:name w:val="header"/>
    <w:aliases w:val="Page header"/>
    <w:basedOn w:val="Normal"/>
    <w:link w:val="HeaderChar"/>
    <w:uiPriority w:val="8"/>
    <w:unhideWhenUsed/>
    <w:rsid w:val="005621C4"/>
    <w:pPr>
      <w:tabs>
        <w:tab w:val="center" w:pos="4513"/>
        <w:tab w:val="right" w:pos="9026"/>
      </w:tabs>
      <w:spacing w:after="240"/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5621C4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nt.gov.au/Produce/wizard/0b08e5a0-0fa4-4ed8-8978-8f77e288fe85/?ChecklistType=general&amp;prepared=true&amp;logGuid=b9138939-5d91-42db-b707-e686e65e7912" TargetMode="External"/><Relationship Id="rId4" Type="http://schemas.openxmlformats.org/officeDocument/2006/relationships/styles" Target="styles.xml"/><Relationship Id="rId9" Type="http://schemas.openxmlformats.org/officeDocument/2006/relationships/hyperlink" Target="https://coronavirus.nt.gov.au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2020-05-19T00:00:00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E62568-53BD-46EB-A2C8-45446D4E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Abbott</dc:creator>
  <cp:lastModifiedBy>Jenny Hill</cp:lastModifiedBy>
  <cp:revision>3</cp:revision>
  <cp:lastPrinted>2020-04-03T01:27:00Z</cp:lastPrinted>
  <dcterms:created xsi:type="dcterms:W3CDTF">2020-06-24T00:42:00Z</dcterms:created>
  <dcterms:modified xsi:type="dcterms:W3CDTF">2020-08-12T02:38:00Z</dcterms:modified>
</cp:coreProperties>
</file>